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26004" w14:textId="77777777" w:rsidR="00E04600" w:rsidRPr="00031601" w:rsidRDefault="00E04600" w:rsidP="00E04600">
      <w:pPr>
        <w:tabs>
          <w:tab w:val="left" w:pos="12191"/>
        </w:tabs>
        <w:spacing w:after="4" w:line="268" w:lineRule="auto"/>
        <w:ind w:left="10490" w:right="708"/>
        <w:jc w:val="both"/>
        <w:rPr>
          <w:sz w:val="26"/>
          <w:szCs w:val="26"/>
        </w:rPr>
      </w:pPr>
      <w:r>
        <w:rPr>
          <w:sz w:val="26"/>
          <w:szCs w:val="26"/>
        </w:rPr>
        <w:t>Додаток 3</w:t>
      </w:r>
    </w:p>
    <w:p w14:paraId="154A6ABF" w14:textId="77777777" w:rsidR="00E04600" w:rsidRDefault="00E04600" w:rsidP="00E04600">
      <w:pPr>
        <w:tabs>
          <w:tab w:val="left" w:pos="12191"/>
        </w:tabs>
        <w:ind w:left="10490" w:right="708"/>
        <w:jc w:val="both"/>
        <w:rPr>
          <w:b/>
        </w:rPr>
      </w:pPr>
    </w:p>
    <w:p w14:paraId="62EDED70" w14:textId="77777777" w:rsidR="00E04600" w:rsidRDefault="00E04600" w:rsidP="00E04600">
      <w:pPr>
        <w:tabs>
          <w:tab w:val="left" w:pos="12191"/>
        </w:tabs>
        <w:ind w:left="10490" w:right="708"/>
        <w:jc w:val="both"/>
        <w:rPr>
          <w:sz w:val="26"/>
          <w:szCs w:val="26"/>
        </w:rPr>
      </w:pPr>
      <w:r>
        <w:rPr>
          <w:b/>
        </w:rPr>
        <w:t>ЗАТВЕРДЖЕНО</w:t>
      </w:r>
    </w:p>
    <w:p w14:paraId="5CBAC989" w14:textId="77777777" w:rsidR="00E04600" w:rsidRDefault="00E04600" w:rsidP="00E04600">
      <w:pPr>
        <w:tabs>
          <w:tab w:val="left" w:pos="12191"/>
        </w:tabs>
        <w:ind w:left="10490" w:right="708"/>
        <w:jc w:val="both"/>
        <w:rPr>
          <w:sz w:val="26"/>
          <w:szCs w:val="26"/>
        </w:rPr>
      </w:pPr>
      <w:r>
        <w:rPr>
          <w:sz w:val="26"/>
          <w:szCs w:val="26"/>
        </w:rPr>
        <w:t>наказ Державної судової</w:t>
      </w:r>
    </w:p>
    <w:p w14:paraId="04D28389" w14:textId="77777777" w:rsidR="00E04600" w:rsidRDefault="00E04600" w:rsidP="00E04600">
      <w:pPr>
        <w:tabs>
          <w:tab w:val="left" w:pos="12191"/>
        </w:tabs>
        <w:ind w:left="10490" w:right="708"/>
        <w:jc w:val="both"/>
        <w:rPr>
          <w:sz w:val="26"/>
          <w:szCs w:val="26"/>
        </w:rPr>
      </w:pPr>
      <w:r>
        <w:rPr>
          <w:sz w:val="26"/>
          <w:szCs w:val="26"/>
        </w:rPr>
        <w:t>адміністрації України</w:t>
      </w:r>
    </w:p>
    <w:p w14:paraId="1B0CCE6D" w14:textId="4D66736B" w:rsidR="00E04600" w:rsidRDefault="00E04600" w:rsidP="00E04600">
      <w:pPr>
        <w:tabs>
          <w:tab w:val="left" w:pos="12191"/>
        </w:tabs>
        <w:ind w:left="10490" w:right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від </w:t>
      </w:r>
      <w:r w:rsidR="0094459D">
        <w:rPr>
          <w:sz w:val="26"/>
          <w:szCs w:val="26"/>
        </w:rPr>
        <w:t>16.06.</w:t>
      </w:r>
      <w:r>
        <w:rPr>
          <w:sz w:val="26"/>
          <w:szCs w:val="26"/>
        </w:rPr>
        <w:t xml:space="preserve"> 2022 № </w:t>
      </w:r>
      <w:r w:rsidR="0094459D">
        <w:rPr>
          <w:sz w:val="26"/>
          <w:szCs w:val="26"/>
        </w:rPr>
        <w:t xml:space="preserve"> 178</w:t>
      </w:r>
    </w:p>
    <w:p w14:paraId="5557F327" w14:textId="77777777" w:rsidR="009E08C0" w:rsidRDefault="009E08C0" w:rsidP="009E08C0">
      <w:pPr>
        <w:tabs>
          <w:tab w:val="left" w:pos="2475"/>
        </w:tabs>
        <w:ind w:left="-1276"/>
        <w:jc w:val="center"/>
        <w:textAlignment w:val="auto"/>
        <w:rPr>
          <w:szCs w:val="28"/>
        </w:rPr>
      </w:pPr>
    </w:p>
    <w:tbl>
      <w:tblPr>
        <w:tblW w:w="14742" w:type="dxa"/>
        <w:tblLayout w:type="fixed"/>
        <w:tblLook w:val="0400" w:firstRow="0" w:lastRow="0" w:firstColumn="0" w:lastColumn="0" w:noHBand="0" w:noVBand="1"/>
      </w:tblPr>
      <w:tblGrid>
        <w:gridCol w:w="2551"/>
        <w:gridCol w:w="1420"/>
        <w:gridCol w:w="1216"/>
        <w:gridCol w:w="1050"/>
        <w:gridCol w:w="1276"/>
        <w:gridCol w:w="992"/>
        <w:gridCol w:w="1134"/>
        <w:gridCol w:w="1134"/>
        <w:gridCol w:w="50"/>
        <w:gridCol w:w="1216"/>
        <w:gridCol w:w="128"/>
        <w:gridCol w:w="874"/>
        <w:gridCol w:w="1701"/>
      </w:tblGrid>
      <w:tr w:rsidR="009E08C0" w14:paraId="1A61A932" w14:textId="77777777" w:rsidTr="009E08C0">
        <w:tc>
          <w:tcPr>
            <w:tcW w:w="2551" w:type="dxa"/>
            <w:vAlign w:val="bottom"/>
          </w:tcPr>
          <w:p w14:paraId="2A180AEB" w14:textId="77777777" w:rsidR="009E08C0" w:rsidRDefault="009E08C0" w:rsidP="00087791">
            <w:pPr>
              <w:ind w:left="-57" w:right="-57"/>
              <w:rPr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vAlign w:val="bottom"/>
          </w:tcPr>
          <w:p w14:paraId="7767947D" w14:textId="77777777" w:rsidR="009E08C0" w:rsidRDefault="009E08C0" w:rsidP="00087791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6802" w:type="dxa"/>
            <w:gridSpan w:val="6"/>
            <w:vAlign w:val="bottom"/>
            <w:hideMark/>
          </w:tcPr>
          <w:p w14:paraId="5BB86550" w14:textId="77777777" w:rsidR="009E08C0" w:rsidRPr="007540BF" w:rsidRDefault="009E08C0" w:rsidP="009E08C0">
            <w:pPr>
              <w:ind w:left="-57" w:right="-57"/>
              <w:jc w:val="center"/>
              <w:rPr>
                <w:b/>
                <w:color w:val="000000"/>
                <w:sz w:val="24"/>
                <w:szCs w:val="24"/>
              </w:rPr>
            </w:pPr>
          </w:p>
          <w:p w14:paraId="4C13891A" w14:textId="77777777" w:rsidR="009E08C0" w:rsidRPr="007540BF" w:rsidRDefault="009E08C0" w:rsidP="009E08C0">
            <w:pPr>
              <w:ind w:left="-57" w:right="-57"/>
              <w:jc w:val="center"/>
              <w:rPr>
                <w:b/>
                <w:color w:val="000000"/>
                <w:sz w:val="24"/>
                <w:szCs w:val="24"/>
              </w:rPr>
            </w:pPr>
            <w:r w:rsidRPr="007540BF">
              <w:rPr>
                <w:b/>
                <w:color w:val="000000"/>
                <w:sz w:val="24"/>
                <w:szCs w:val="24"/>
              </w:rPr>
              <w:t>ЗАВДАННЯ</w:t>
            </w:r>
          </w:p>
        </w:tc>
        <w:tc>
          <w:tcPr>
            <w:tcW w:w="1394" w:type="dxa"/>
            <w:gridSpan w:val="3"/>
            <w:vAlign w:val="bottom"/>
          </w:tcPr>
          <w:p w14:paraId="247F7886" w14:textId="77777777" w:rsidR="009E08C0" w:rsidRDefault="009E08C0" w:rsidP="00087791">
            <w:pPr>
              <w:ind w:left="-57" w:right="-57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74" w:type="dxa"/>
            <w:vAlign w:val="bottom"/>
          </w:tcPr>
          <w:p w14:paraId="493F6A7F" w14:textId="77777777" w:rsidR="009E08C0" w:rsidRDefault="009E08C0" w:rsidP="00087791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20E55E5C" w14:textId="77777777" w:rsidR="009E08C0" w:rsidRDefault="009E08C0" w:rsidP="00087791">
            <w:pPr>
              <w:ind w:left="-57" w:right="-57"/>
              <w:rPr>
                <w:color w:val="000000"/>
                <w:sz w:val="24"/>
                <w:szCs w:val="24"/>
              </w:rPr>
            </w:pPr>
          </w:p>
        </w:tc>
      </w:tr>
      <w:tr w:rsidR="009E08C0" w14:paraId="0F62018F" w14:textId="77777777" w:rsidTr="009E08C0">
        <w:trPr>
          <w:trHeight w:val="270"/>
        </w:trPr>
        <w:tc>
          <w:tcPr>
            <w:tcW w:w="2551" w:type="dxa"/>
            <w:vAlign w:val="bottom"/>
          </w:tcPr>
          <w:p w14:paraId="2FA4985D" w14:textId="77777777" w:rsidR="009E08C0" w:rsidRDefault="009E08C0" w:rsidP="00087791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20" w:type="dxa"/>
            <w:vAlign w:val="bottom"/>
          </w:tcPr>
          <w:p w14:paraId="58760046" w14:textId="77777777" w:rsidR="009E08C0" w:rsidRDefault="009E08C0" w:rsidP="00087791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6802" w:type="dxa"/>
            <w:gridSpan w:val="6"/>
            <w:vAlign w:val="bottom"/>
            <w:hideMark/>
          </w:tcPr>
          <w:p w14:paraId="41F56B20" w14:textId="77777777" w:rsidR="009E08C0" w:rsidRPr="007540BF" w:rsidRDefault="007540BF" w:rsidP="009E08C0">
            <w:pPr>
              <w:ind w:left="-57" w:right="-57"/>
              <w:jc w:val="center"/>
              <w:rPr>
                <w:b/>
                <w:color w:val="000000"/>
                <w:sz w:val="24"/>
                <w:szCs w:val="24"/>
              </w:rPr>
            </w:pPr>
            <w:r w:rsidRPr="007540BF">
              <w:rPr>
                <w:b/>
                <w:color w:val="000000"/>
                <w:sz w:val="24"/>
                <w:szCs w:val="24"/>
              </w:rPr>
              <w:t xml:space="preserve">до </w:t>
            </w:r>
            <w:r w:rsidR="009E08C0" w:rsidRPr="007540BF">
              <w:rPr>
                <w:b/>
                <w:color w:val="000000"/>
                <w:sz w:val="24"/>
                <w:szCs w:val="24"/>
              </w:rPr>
              <w:t>галузевої Програми інформатизації</w:t>
            </w:r>
          </w:p>
        </w:tc>
        <w:tc>
          <w:tcPr>
            <w:tcW w:w="1394" w:type="dxa"/>
            <w:gridSpan w:val="3"/>
            <w:vAlign w:val="bottom"/>
          </w:tcPr>
          <w:p w14:paraId="7F1B8177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74" w:type="dxa"/>
            <w:vAlign w:val="bottom"/>
          </w:tcPr>
          <w:p w14:paraId="5D42A013" w14:textId="77777777" w:rsidR="009E08C0" w:rsidRDefault="009E08C0" w:rsidP="00087791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6003DDD4" w14:textId="77777777" w:rsidR="009E08C0" w:rsidRDefault="009E08C0" w:rsidP="00087791">
            <w:pPr>
              <w:rPr>
                <w:color w:val="000000"/>
                <w:sz w:val="24"/>
                <w:szCs w:val="24"/>
              </w:rPr>
            </w:pPr>
          </w:p>
        </w:tc>
      </w:tr>
      <w:tr w:rsidR="009E08C0" w:rsidRPr="00BE0FF4" w14:paraId="65EC450E" w14:textId="77777777" w:rsidTr="009E08C0">
        <w:tc>
          <w:tcPr>
            <w:tcW w:w="2551" w:type="dxa"/>
            <w:vAlign w:val="bottom"/>
          </w:tcPr>
          <w:p w14:paraId="3DE281DF" w14:textId="77777777" w:rsidR="009E08C0" w:rsidRDefault="009E08C0" w:rsidP="00087791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0490" w:type="dxa"/>
            <w:gridSpan w:val="11"/>
            <w:vAlign w:val="bottom"/>
            <w:hideMark/>
          </w:tcPr>
          <w:p w14:paraId="359D2752" w14:textId="77777777" w:rsidR="009E08C0" w:rsidRPr="007540BF" w:rsidRDefault="009E08C0" w:rsidP="009E08C0">
            <w:pPr>
              <w:ind w:left="-57" w:right="-57"/>
              <w:jc w:val="center"/>
              <w:rPr>
                <w:b/>
                <w:color w:val="000000"/>
                <w:sz w:val="24"/>
                <w:szCs w:val="24"/>
              </w:rPr>
            </w:pPr>
            <w:r w:rsidRPr="007540BF">
              <w:rPr>
                <w:b/>
                <w:sz w:val="24"/>
                <w:szCs w:val="24"/>
              </w:rPr>
              <w:t>МІСЦЕВИХ ТА АПЕЛЯЦІЙНИХ СУДІВ І ПРОЕКТУ ПОБУДОВИ ЄДИНОЇ СУДОВОЇ ІНФОРМАЦІЙНО-ТЕЛЕКОМУНІКАЦІЙНОЇ СИСТЕМИ</w:t>
            </w:r>
            <w:r w:rsidR="007540BF" w:rsidRPr="007540BF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vAlign w:val="bottom"/>
          </w:tcPr>
          <w:p w14:paraId="68FA506D" w14:textId="77777777" w:rsidR="009E08C0" w:rsidRDefault="009E08C0" w:rsidP="00087791">
            <w:pPr>
              <w:ind w:left="-57" w:right="-57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</w:tc>
      </w:tr>
      <w:tr w:rsidR="009E08C0" w14:paraId="437F7AC6" w14:textId="77777777" w:rsidTr="009E08C0">
        <w:tc>
          <w:tcPr>
            <w:tcW w:w="2551" w:type="dxa"/>
            <w:vAlign w:val="bottom"/>
          </w:tcPr>
          <w:p w14:paraId="342213A9" w14:textId="77777777" w:rsidR="009E08C0" w:rsidRDefault="009E08C0" w:rsidP="00087791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20" w:type="dxa"/>
            <w:vAlign w:val="bottom"/>
          </w:tcPr>
          <w:p w14:paraId="1A59119D" w14:textId="77777777" w:rsidR="009E08C0" w:rsidRDefault="009E08C0" w:rsidP="00087791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6802" w:type="dxa"/>
            <w:gridSpan w:val="6"/>
            <w:vAlign w:val="bottom"/>
            <w:hideMark/>
          </w:tcPr>
          <w:p w14:paraId="660577FE" w14:textId="77777777" w:rsidR="009E08C0" w:rsidRPr="007540BF" w:rsidRDefault="009E08C0" w:rsidP="009E08C0">
            <w:pPr>
              <w:ind w:left="-57" w:right="-57"/>
              <w:jc w:val="center"/>
              <w:rPr>
                <w:b/>
                <w:color w:val="000000"/>
                <w:sz w:val="24"/>
                <w:szCs w:val="24"/>
              </w:rPr>
            </w:pPr>
            <w:r w:rsidRPr="007540BF">
              <w:rPr>
                <w:b/>
                <w:color w:val="000000"/>
                <w:sz w:val="24"/>
                <w:szCs w:val="24"/>
              </w:rPr>
              <w:t>на 2022 - 2024 роки</w:t>
            </w:r>
          </w:p>
        </w:tc>
        <w:tc>
          <w:tcPr>
            <w:tcW w:w="1394" w:type="dxa"/>
            <w:gridSpan w:val="3"/>
            <w:vAlign w:val="bottom"/>
          </w:tcPr>
          <w:p w14:paraId="7AD941CF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74" w:type="dxa"/>
            <w:vAlign w:val="bottom"/>
          </w:tcPr>
          <w:p w14:paraId="7BBE89AC" w14:textId="77777777" w:rsidR="009E08C0" w:rsidRDefault="009E08C0" w:rsidP="00087791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57B485D7" w14:textId="77777777" w:rsidR="009E08C0" w:rsidRDefault="009E08C0" w:rsidP="00087791">
            <w:pPr>
              <w:ind w:left="-57" w:right="-57"/>
              <w:rPr>
                <w:sz w:val="24"/>
                <w:szCs w:val="24"/>
              </w:rPr>
            </w:pPr>
          </w:p>
        </w:tc>
      </w:tr>
      <w:tr w:rsidR="009E08C0" w14:paraId="4BB63189" w14:textId="77777777" w:rsidTr="009E08C0">
        <w:tc>
          <w:tcPr>
            <w:tcW w:w="2551" w:type="dxa"/>
            <w:vAlign w:val="bottom"/>
          </w:tcPr>
          <w:p w14:paraId="0C95C677" w14:textId="77777777" w:rsidR="009E08C0" w:rsidRDefault="009E08C0" w:rsidP="00087791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20" w:type="dxa"/>
            <w:vAlign w:val="bottom"/>
          </w:tcPr>
          <w:p w14:paraId="68EB701C" w14:textId="77777777" w:rsidR="009E08C0" w:rsidRDefault="009E08C0" w:rsidP="00087791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216" w:type="dxa"/>
            <w:vAlign w:val="bottom"/>
          </w:tcPr>
          <w:p w14:paraId="2B38DACF" w14:textId="77777777" w:rsidR="009E08C0" w:rsidRDefault="009E08C0" w:rsidP="00087791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050" w:type="dxa"/>
            <w:vAlign w:val="bottom"/>
          </w:tcPr>
          <w:p w14:paraId="3F2EFB9C" w14:textId="77777777" w:rsidR="009E08C0" w:rsidRDefault="009E08C0" w:rsidP="00087791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0877634C" w14:textId="77777777" w:rsidR="009E08C0" w:rsidRDefault="009E08C0" w:rsidP="00087791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672902FE" w14:textId="77777777" w:rsidR="009E08C0" w:rsidRDefault="009E08C0" w:rsidP="00087791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2B64C6CE" w14:textId="77777777" w:rsidR="009E08C0" w:rsidRDefault="009E08C0" w:rsidP="00087791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84" w:type="dxa"/>
            <w:gridSpan w:val="2"/>
            <w:vAlign w:val="bottom"/>
          </w:tcPr>
          <w:p w14:paraId="542BA254" w14:textId="77777777" w:rsidR="009E08C0" w:rsidRDefault="009E08C0" w:rsidP="00087791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216" w:type="dxa"/>
            <w:vAlign w:val="bottom"/>
          </w:tcPr>
          <w:p w14:paraId="28FF5406" w14:textId="77777777" w:rsidR="009E08C0" w:rsidRDefault="009E08C0" w:rsidP="00087791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002" w:type="dxa"/>
            <w:gridSpan w:val="2"/>
            <w:vAlign w:val="bottom"/>
          </w:tcPr>
          <w:p w14:paraId="6647260C" w14:textId="77777777" w:rsidR="009E08C0" w:rsidRDefault="009E08C0" w:rsidP="00087791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528B7938" w14:textId="77777777" w:rsidR="009E08C0" w:rsidRDefault="009E08C0" w:rsidP="00087791">
            <w:pPr>
              <w:ind w:left="-57" w:right="-57"/>
              <w:rPr>
                <w:sz w:val="24"/>
                <w:szCs w:val="24"/>
              </w:rPr>
            </w:pPr>
          </w:p>
        </w:tc>
      </w:tr>
      <w:tr w:rsidR="009E08C0" w14:paraId="42CDDB51" w14:textId="77777777" w:rsidTr="009E08C0"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972698" w14:textId="77777777" w:rsidR="009E08C0" w:rsidRDefault="009E08C0" w:rsidP="00087791">
            <w:pPr>
              <w:ind w:left="-57" w:right="-5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Завдання (роботи)</w:t>
            </w:r>
          </w:p>
        </w:tc>
        <w:tc>
          <w:tcPr>
            <w:tcW w:w="1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B0562E" w14:textId="77777777" w:rsidR="009E08C0" w:rsidRDefault="009E08C0" w:rsidP="00087791">
            <w:pPr>
              <w:ind w:left="-57" w:right="-5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Державний замовник</w:t>
            </w:r>
          </w:p>
        </w:tc>
        <w:tc>
          <w:tcPr>
            <w:tcW w:w="9070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E70F0F" w14:textId="77777777" w:rsidR="009E08C0" w:rsidRDefault="009E08C0" w:rsidP="00087791">
            <w:pPr>
              <w:ind w:left="-57" w:right="-5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Обсяг фінансування, тис. гривень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12397F1B" w14:textId="77777777" w:rsidR="009E08C0" w:rsidRDefault="009E08C0" w:rsidP="00087791">
            <w:pPr>
              <w:ind w:left="-57" w:right="-5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Очікувані результати</w:t>
            </w:r>
          </w:p>
        </w:tc>
      </w:tr>
      <w:tr w:rsidR="009E08C0" w14:paraId="6D730CE6" w14:textId="77777777" w:rsidTr="009E08C0"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638837" w14:textId="77777777" w:rsidR="009E08C0" w:rsidRDefault="009E08C0" w:rsidP="00087791">
            <w:pPr>
              <w:rPr>
                <w:b/>
                <w:color w:val="000000"/>
                <w:sz w:val="20"/>
              </w:rPr>
            </w:pPr>
          </w:p>
        </w:tc>
        <w:tc>
          <w:tcPr>
            <w:tcW w:w="1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6DA55B" w14:textId="77777777" w:rsidR="009E08C0" w:rsidRDefault="009E08C0" w:rsidP="00087791">
            <w:pPr>
              <w:rPr>
                <w:b/>
                <w:color w:val="000000"/>
                <w:sz w:val="20"/>
              </w:rPr>
            </w:pPr>
          </w:p>
        </w:tc>
        <w:tc>
          <w:tcPr>
            <w:tcW w:w="226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6D8C2B" w14:textId="77777777" w:rsidR="009E08C0" w:rsidRDefault="009E08C0" w:rsidP="00087791">
            <w:pPr>
              <w:ind w:left="-57" w:right="-5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усього</w:t>
            </w:r>
          </w:p>
        </w:tc>
        <w:tc>
          <w:tcPr>
            <w:tcW w:w="6804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A72E0D" w14:textId="77777777" w:rsidR="009E08C0" w:rsidRDefault="009E08C0" w:rsidP="00087791">
            <w:pPr>
              <w:ind w:left="-57" w:right="-5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у тому числі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719EA028" w14:textId="77777777" w:rsidR="009E08C0" w:rsidRDefault="009E08C0" w:rsidP="00087791">
            <w:pPr>
              <w:rPr>
                <w:b/>
                <w:color w:val="000000"/>
                <w:sz w:val="20"/>
              </w:rPr>
            </w:pPr>
          </w:p>
        </w:tc>
      </w:tr>
      <w:tr w:rsidR="009E08C0" w14:paraId="40E8C4C2" w14:textId="77777777" w:rsidTr="009E08C0"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C2C2D2" w14:textId="77777777" w:rsidR="009E08C0" w:rsidRDefault="009E08C0" w:rsidP="00087791">
            <w:pPr>
              <w:rPr>
                <w:b/>
                <w:color w:val="000000"/>
                <w:sz w:val="20"/>
              </w:rPr>
            </w:pPr>
          </w:p>
        </w:tc>
        <w:tc>
          <w:tcPr>
            <w:tcW w:w="1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B8E873" w14:textId="77777777" w:rsidR="009E08C0" w:rsidRDefault="009E08C0" w:rsidP="00087791">
            <w:pPr>
              <w:rPr>
                <w:b/>
                <w:color w:val="000000"/>
                <w:sz w:val="20"/>
              </w:rPr>
            </w:pPr>
          </w:p>
        </w:tc>
        <w:tc>
          <w:tcPr>
            <w:tcW w:w="12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BA6ED9" w14:textId="77777777" w:rsidR="009E08C0" w:rsidRDefault="009E08C0" w:rsidP="00087791">
            <w:pPr>
              <w:ind w:left="-57" w:right="-5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державний бюджет</w:t>
            </w:r>
          </w:p>
        </w:tc>
        <w:tc>
          <w:tcPr>
            <w:tcW w:w="10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3B6A53" w14:textId="77777777" w:rsidR="009E08C0" w:rsidRDefault="009E08C0" w:rsidP="00087791">
            <w:pPr>
              <w:ind w:left="-57" w:right="-5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інші джерела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6AD6C9" w14:textId="77777777" w:rsidR="009E08C0" w:rsidRDefault="009E08C0" w:rsidP="00087791">
            <w:pPr>
              <w:ind w:left="-57" w:right="-5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капітальні вкладення</w:t>
            </w:r>
          </w:p>
        </w:tc>
        <w:tc>
          <w:tcPr>
            <w:tcW w:w="4536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BE8E53" w14:textId="77777777" w:rsidR="009E08C0" w:rsidRDefault="009E08C0" w:rsidP="00087791">
            <w:pPr>
              <w:ind w:left="-57" w:right="-5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поточні витрати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66CD8F" w14:textId="77777777" w:rsidR="009E08C0" w:rsidRDefault="009E08C0" w:rsidP="00087791">
            <w:pPr>
              <w:ind w:left="-57" w:right="-57"/>
              <w:rPr>
                <w:b/>
                <w:color w:val="000000"/>
                <w:sz w:val="20"/>
              </w:rPr>
            </w:pPr>
          </w:p>
        </w:tc>
      </w:tr>
      <w:tr w:rsidR="009E08C0" w14:paraId="66AB8903" w14:textId="77777777" w:rsidTr="009E08C0"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D13033" w14:textId="77777777" w:rsidR="009E08C0" w:rsidRDefault="009E08C0" w:rsidP="00087791">
            <w:pPr>
              <w:rPr>
                <w:b/>
                <w:color w:val="000000"/>
                <w:sz w:val="20"/>
              </w:rPr>
            </w:pPr>
          </w:p>
        </w:tc>
        <w:tc>
          <w:tcPr>
            <w:tcW w:w="1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32F9AE" w14:textId="77777777" w:rsidR="009E08C0" w:rsidRDefault="009E08C0" w:rsidP="00087791">
            <w:pPr>
              <w:rPr>
                <w:b/>
                <w:color w:val="000000"/>
                <w:sz w:val="20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A16A4A" w14:textId="77777777" w:rsidR="009E08C0" w:rsidRDefault="009E08C0" w:rsidP="00087791">
            <w:pPr>
              <w:rPr>
                <w:b/>
                <w:color w:val="000000"/>
                <w:sz w:val="20"/>
              </w:rPr>
            </w:pPr>
          </w:p>
        </w:tc>
        <w:tc>
          <w:tcPr>
            <w:tcW w:w="10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77902C" w14:textId="77777777" w:rsidR="009E08C0" w:rsidRDefault="009E08C0" w:rsidP="00087791">
            <w:pPr>
              <w:rPr>
                <w:b/>
                <w:color w:val="000000"/>
                <w:sz w:val="20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E2A20E" w14:textId="77777777" w:rsidR="009E08C0" w:rsidRDefault="009E08C0" w:rsidP="00087791">
            <w:pPr>
              <w:ind w:left="-57" w:right="-5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державний бюджет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6FC429" w14:textId="77777777" w:rsidR="009E08C0" w:rsidRDefault="009E08C0" w:rsidP="00087791">
            <w:pPr>
              <w:ind w:left="-57" w:right="-5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інші джерела</w:t>
            </w:r>
          </w:p>
        </w:tc>
        <w:tc>
          <w:tcPr>
            <w:tcW w:w="23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C520E6" w14:textId="77777777" w:rsidR="009E08C0" w:rsidRDefault="009E08C0" w:rsidP="00087791">
            <w:pPr>
              <w:ind w:left="-57" w:right="-5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науково-дослідні роботи</w:t>
            </w:r>
          </w:p>
        </w:tc>
        <w:tc>
          <w:tcPr>
            <w:tcW w:w="22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8C06C0" w14:textId="77777777" w:rsidR="009E08C0" w:rsidRDefault="009E08C0" w:rsidP="00087791">
            <w:pPr>
              <w:ind w:left="-57" w:right="-5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інші потреби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58EBBC81" w14:textId="77777777" w:rsidR="009E08C0" w:rsidRDefault="009E08C0" w:rsidP="00087791">
            <w:pPr>
              <w:rPr>
                <w:b/>
                <w:color w:val="000000"/>
                <w:sz w:val="20"/>
              </w:rPr>
            </w:pPr>
          </w:p>
        </w:tc>
      </w:tr>
      <w:tr w:rsidR="009E08C0" w14:paraId="7297DBDB" w14:textId="77777777" w:rsidTr="009E08C0"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B4245C" w14:textId="77777777" w:rsidR="009E08C0" w:rsidRDefault="009E08C0" w:rsidP="00087791">
            <w:pPr>
              <w:rPr>
                <w:b/>
                <w:color w:val="000000"/>
                <w:sz w:val="20"/>
              </w:rPr>
            </w:pPr>
          </w:p>
        </w:tc>
        <w:tc>
          <w:tcPr>
            <w:tcW w:w="1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E3C951" w14:textId="77777777" w:rsidR="009E08C0" w:rsidRDefault="009E08C0" w:rsidP="00087791">
            <w:pPr>
              <w:rPr>
                <w:b/>
                <w:color w:val="000000"/>
                <w:sz w:val="20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AF17D8" w14:textId="77777777" w:rsidR="009E08C0" w:rsidRDefault="009E08C0" w:rsidP="00087791">
            <w:pPr>
              <w:rPr>
                <w:b/>
                <w:color w:val="000000"/>
                <w:sz w:val="20"/>
              </w:rPr>
            </w:pPr>
          </w:p>
        </w:tc>
        <w:tc>
          <w:tcPr>
            <w:tcW w:w="10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329720" w14:textId="77777777" w:rsidR="009E08C0" w:rsidRDefault="009E08C0" w:rsidP="00087791">
            <w:pPr>
              <w:rPr>
                <w:b/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DCA8C6" w14:textId="77777777" w:rsidR="009E08C0" w:rsidRDefault="009E08C0" w:rsidP="00087791">
            <w:pPr>
              <w:rPr>
                <w:b/>
                <w:color w:val="000000"/>
                <w:sz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43A167" w14:textId="77777777" w:rsidR="009E08C0" w:rsidRDefault="009E08C0" w:rsidP="00087791">
            <w:pPr>
              <w:rPr>
                <w:b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93AE6E" w14:textId="77777777" w:rsidR="009E08C0" w:rsidRDefault="009E08C0" w:rsidP="00087791">
            <w:pPr>
              <w:ind w:left="-57" w:right="-5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державний бюджет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978CC6" w14:textId="77777777" w:rsidR="009E08C0" w:rsidRDefault="009E08C0" w:rsidP="00087791">
            <w:pPr>
              <w:ind w:left="-57" w:right="-5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інші джерела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006777" w14:textId="77777777" w:rsidR="009E08C0" w:rsidRDefault="009E08C0" w:rsidP="00087791">
            <w:pPr>
              <w:ind w:left="-57" w:right="-5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державний бюджет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8E0A6A" w14:textId="77777777" w:rsidR="009E08C0" w:rsidRDefault="009E08C0" w:rsidP="00087791">
            <w:pPr>
              <w:ind w:left="-57" w:right="-5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інші джерела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7A32313D" w14:textId="77777777" w:rsidR="009E08C0" w:rsidRDefault="009E08C0" w:rsidP="00087791">
            <w:pPr>
              <w:rPr>
                <w:b/>
                <w:color w:val="000000"/>
                <w:sz w:val="20"/>
              </w:rPr>
            </w:pPr>
          </w:p>
        </w:tc>
      </w:tr>
      <w:tr w:rsidR="009E08C0" w14:paraId="14A289B4" w14:textId="77777777" w:rsidTr="009E08C0"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DA5393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C50159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D19017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91BD9C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240229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73955E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361302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842818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02D792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14AE05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64AF36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</w:t>
            </w:r>
          </w:p>
        </w:tc>
      </w:tr>
      <w:tr w:rsidR="009E08C0" w14:paraId="48C4E215" w14:textId="77777777" w:rsidTr="009E08C0">
        <w:tc>
          <w:tcPr>
            <w:tcW w:w="14742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A898520" w14:textId="77777777" w:rsidR="009E08C0" w:rsidRDefault="009E08C0" w:rsidP="00087791">
            <w:pPr>
              <w:ind w:left="-57" w:right="-57"/>
              <w:jc w:val="center"/>
              <w:rPr>
                <w:b/>
                <w:color w:val="000000"/>
                <w:sz w:val="20"/>
              </w:rPr>
            </w:pPr>
          </w:p>
        </w:tc>
      </w:tr>
      <w:tr w:rsidR="009E08C0" w14:paraId="77141B04" w14:textId="77777777" w:rsidTr="009E08C0"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222814" w14:textId="77777777" w:rsidR="009E08C0" w:rsidRDefault="009E08C0" w:rsidP="00087791">
            <w:pPr>
              <w:ind w:left="-57" w:right="-57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1. </w:t>
            </w:r>
            <w:r>
              <w:rPr>
                <w:b/>
                <w:sz w:val="20"/>
              </w:rPr>
              <w:t>Розвиток інформаційно-комунікаційної бази місцевих та апеляційних судів, органів і установ у системі правосуддя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68690B" w14:textId="77777777" w:rsidR="009E08C0" w:rsidRDefault="009E08C0" w:rsidP="00087791">
            <w:pPr>
              <w:ind w:left="-57" w:right="-57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ДСА України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92CCC5" w14:textId="77777777" w:rsidR="009E08C0" w:rsidRDefault="009E08C0" w:rsidP="00087791">
            <w:pPr>
              <w:ind w:left="-57" w:right="-57"/>
              <w:jc w:val="center"/>
              <w:rPr>
                <w:b/>
                <w:color w:val="000000"/>
                <w:sz w:val="20"/>
                <w:lang w:val="ru-RU"/>
              </w:rPr>
            </w:pPr>
            <w:r>
              <w:rPr>
                <w:b/>
                <w:bCs/>
                <w:color w:val="000000"/>
                <w:sz w:val="20"/>
              </w:rPr>
              <w:t>925 025,53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FC6927B" w14:textId="77777777" w:rsidR="009E08C0" w:rsidRDefault="009E08C0" w:rsidP="00087791">
            <w:pPr>
              <w:ind w:left="-57" w:right="-57"/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EE6E9F" w14:textId="77777777" w:rsidR="009E08C0" w:rsidRDefault="009E08C0" w:rsidP="00087791">
            <w:pPr>
              <w:ind w:left="-57" w:right="-57"/>
              <w:jc w:val="center"/>
              <w:rPr>
                <w:b/>
                <w:color w:val="000000"/>
                <w:sz w:val="20"/>
                <w:lang w:val="ru-RU"/>
              </w:rPr>
            </w:pPr>
            <w:r>
              <w:rPr>
                <w:b/>
                <w:color w:val="000000"/>
                <w:sz w:val="20"/>
                <w:lang w:val="ru-RU"/>
              </w:rPr>
              <w:t>828 692,4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916A001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40522D4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415D809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0DB3E1" w14:textId="77777777" w:rsidR="009E08C0" w:rsidRDefault="009E08C0" w:rsidP="00087791">
            <w:pPr>
              <w:ind w:left="-57" w:right="-5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  <w:lang w:val="en-US"/>
              </w:rPr>
              <w:t>96 333</w:t>
            </w:r>
            <w:r>
              <w:rPr>
                <w:b/>
                <w:color w:val="000000"/>
                <w:sz w:val="20"/>
              </w:rPr>
              <w:t>,</w:t>
            </w:r>
            <w:r>
              <w:rPr>
                <w:b/>
                <w:color w:val="000000"/>
                <w:sz w:val="20"/>
                <w:lang w:val="en-US"/>
              </w:rPr>
              <w:t>13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9BA73B6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F5F712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</w:tr>
      <w:tr w:rsidR="009E08C0" w14:paraId="02039EBD" w14:textId="77777777" w:rsidTr="009E08C0"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5D7279" w14:textId="77777777" w:rsidR="009E08C0" w:rsidRDefault="009E08C0" w:rsidP="00087791">
            <w:pPr>
              <w:ind w:left="-57" w:right="-57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Забезпечення серверним, комп'ютерним та мережевим обладнанням місцевих, апеляційних судів та установ судової системи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0FD614C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8A9C8A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828 692,4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7A444C2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EE8C29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828 692,4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183D7E2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9FDF4E3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EA85EA3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C437991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39B8E2A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A9969C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забезпечення серверним, комп'ютерним та мережевим обладнанням відповідно до нормативів забезпечення засобами інформатизації, затверджених у встановленому порядку </w:t>
            </w:r>
          </w:p>
        </w:tc>
      </w:tr>
      <w:tr w:rsidR="009E08C0" w14:paraId="00841FE6" w14:textId="77777777" w:rsidTr="009E08C0"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ED77C0" w14:textId="77777777" w:rsidR="009E08C0" w:rsidRDefault="009E08C0" w:rsidP="00087791">
            <w:pPr>
              <w:ind w:left="-57" w:right="-57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Заходи щодо легалізації програмного забезпечення для користувачів судів, органів та установ системи правосуддя (операційні системи)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417D858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D37F6A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96 333</w:t>
            </w:r>
            <w:r>
              <w:rPr>
                <w:color w:val="000000"/>
                <w:sz w:val="20"/>
              </w:rPr>
              <w:t>,</w:t>
            </w:r>
            <w:r>
              <w:rPr>
                <w:color w:val="000000"/>
                <w:sz w:val="20"/>
                <w:lang w:val="en-US"/>
              </w:rPr>
              <w:t>13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9CBB802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75F0EE7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4CB763B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8385C1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CAF3286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3230CC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96 333</w:t>
            </w:r>
            <w:r>
              <w:rPr>
                <w:color w:val="000000"/>
                <w:sz w:val="20"/>
              </w:rPr>
              <w:t>,</w:t>
            </w:r>
            <w:r>
              <w:rPr>
                <w:color w:val="000000"/>
                <w:sz w:val="20"/>
                <w:lang w:val="en-US"/>
              </w:rPr>
              <w:t>13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886CE16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9D02DF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легалізація 16490 одиниць програмного забезпечення </w:t>
            </w:r>
          </w:p>
        </w:tc>
      </w:tr>
      <w:tr w:rsidR="009E08C0" w14:paraId="7341EA66" w14:textId="77777777" w:rsidTr="009E08C0"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C869D5" w14:textId="77777777" w:rsidR="009E08C0" w:rsidRDefault="009E08C0" w:rsidP="00087791">
            <w:pPr>
              <w:ind w:left="-57" w:right="-57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2. </w:t>
            </w:r>
            <w:r>
              <w:rPr>
                <w:b/>
                <w:sz w:val="20"/>
              </w:rPr>
              <w:t>Забезпечення сталого функціонування прикладних програмних систем (у тому числі, вже впроваджених підсистем (модулів) ЄСІТС), програмно-технічних комплексів та інформаційної інфраструктури судів, органів і установ у системі правосуддя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9101D3" w14:textId="77777777" w:rsidR="009E08C0" w:rsidRDefault="009E08C0" w:rsidP="00087791">
            <w:pPr>
              <w:ind w:left="-57" w:right="-57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ДСА України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FFBABD" w14:textId="77777777" w:rsidR="009E08C0" w:rsidRDefault="009E08C0" w:rsidP="00087791">
            <w:pPr>
              <w:ind w:left="-57" w:right="-57"/>
              <w:jc w:val="center"/>
              <w:rPr>
                <w:b/>
                <w:color w:val="000000"/>
                <w:sz w:val="20"/>
                <w:lang w:val="ru-RU"/>
              </w:rPr>
            </w:pPr>
            <w:r>
              <w:rPr>
                <w:b/>
                <w:color w:val="000000"/>
                <w:sz w:val="20"/>
                <w:lang w:val="ru-RU"/>
              </w:rPr>
              <w:t>625 899,35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CABE29D" w14:textId="77777777" w:rsidR="009E08C0" w:rsidRDefault="009E08C0" w:rsidP="00087791">
            <w:pPr>
              <w:ind w:left="-57" w:right="-57"/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2187E9" w14:textId="77777777" w:rsidR="009E08C0" w:rsidRDefault="009E08C0" w:rsidP="00087791">
            <w:pPr>
              <w:ind w:left="-57" w:right="-5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667DE8C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9D15FBA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0522541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6C21C7" w14:textId="77777777" w:rsidR="009E08C0" w:rsidRDefault="009E08C0" w:rsidP="00087791">
            <w:pPr>
              <w:ind w:left="-57" w:right="-5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  <w:lang w:val="ru-RU"/>
              </w:rPr>
              <w:t>625 899,35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158B01A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268A2FF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</w:tr>
      <w:tr w:rsidR="009E08C0" w:rsidRPr="00BE0FF4" w14:paraId="05DC28D0" w14:textId="77777777" w:rsidTr="009E08C0"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CA3C1F" w14:textId="77777777" w:rsidR="009E08C0" w:rsidRDefault="009E08C0" w:rsidP="00087791">
            <w:pPr>
              <w:ind w:left="-57" w:right="-57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Супроводження та адміністрування підсистеми Центральне інформаційне сховище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714ED8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EAAFA8" w14:textId="77777777" w:rsidR="009E08C0" w:rsidRDefault="009E08C0" w:rsidP="00087791">
            <w:pPr>
              <w:ind w:left="-57" w:right="-5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15 097,45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6164D3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65AD40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B42561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A0AA565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780582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7822B1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15 097,45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D7D1AC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59936024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супроводження та забезпечення працездатності програмного забезпечення для автоматизації документообігу; забезпечення доставки абонентам судових повісток в електронному вигляді; централізованого адміністрування мереж та інформаційних ресурсів, серверного та мережевого обладнання; супроводження та адміністрування підсистем "Електронний кабінет", "Електронний суд" та підсистеми </w:t>
            </w:r>
            <w:proofErr w:type="spellStart"/>
            <w:r>
              <w:rPr>
                <w:color w:val="000000"/>
                <w:sz w:val="20"/>
              </w:rPr>
              <w:t>відеоконференцзв’язку</w:t>
            </w:r>
            <w:proofErr w:type="spellEnd"/>
            <w:r>
              <w:rPr>
                <w:color w:val="000000"/>
                <w:sz w:val="20"/>
              </w:rPr>
              <w:t>; забезпечення функціонування Єдиного державного реєстру судових рішень та передання електронних копій судових рішень до нього; забезпечення функціонування захищеної телекомунікаційної мережі; адміністрування баз даних та забезпечення обміну інформацією між центральною базою даних і локальними базами даних; забезпечення технічної підтримки і навчання користувачів</w:t>
            </w:r>
          </w:p>
        </w:tc>
      </w:tr>
      <w:tr w:rsidR="009E08C0" w14:paraId="1C93290F" w14:textId="77777777" w:rsidTr="009E08C0"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165DF8" w14:textId="77777777" w:rsidR="009E08C0" w:rsidRDefault="009E08C0" w:rsidP="00087791">
            <w:pPr>
              <w:ind w:left="-57" w:right="-57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Забезпечення функціонування захищеної телекомунікаційної мережі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1FEBF3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ABC8F5" w14:textId="77777777" w:rsidR="009E08C0" w:rsidRDefault="009E08C0" w:rsidP="00087791">
            <w:pPr>
              <w:ind w:left="-57" w:right="-5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62 566,59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492643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4DA836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3B1195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F1E659C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2CDB67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E9CE10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62 566,59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933F3D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76EDD1B6" w14:textId="77777777" w:rsidR="009E08C0" w:rsidRDefault="009E08C0" w:rsidP="00087791">
            <w:pPr>
              <w:rPr>
                <w:color w:val="000000"/>
                <w:sz w:val="20"/>
              </w:rPr>
            </w:pPr>
          </w:p>
        </w:tc>
      </w:tr>
      <w:tr w:rsidR="009E08C0" w14:paraId="751D936F" w14:textId="77777777" w:rsidTr="009E08C0"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9AD454" w14:textId="77777777" w:rsidR="009E08C0" w:rsidRDefault="009E08C0" w:rsidP="00087791">
            <w:pPr>
              <w:ind w:left="-57" w:right="-57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Супроводження програмного забезпечення, централізованого адміністрування мереж та забезпечення доставки абонентам судових повісток в електронному вигляді (місцеві та апеляційні суди)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D076FA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713435" w14:textId="77777777" w:rsidR="009E08C0" w:rsidRDefault="009E08C0" w:rsidP="00087791">
            <w:pPr>
              <w:ind w:left="-57" w:right="-5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360 607,28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EC917E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969079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5BFB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4A286EC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1EE44C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292C45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360 607,28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944C27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203A3C07" w14:textId="77777777" w:rsidR="009E08C0" w:rsidRDefault="009E08C0" w:rsidP="00087791">
            <w:pPr>
              <w:rPr>
                <w:color w:val="000000"/>
                <w:sz w:val="20"/>
              </w:rPr>
            </w:pPr>
          </w:p>
        </w:tc>
      </w:tr>
      <w:tr w:rsidR="009E08C0" w14:paraId="26B640B5" w14:textId="77777777" w:rsidTr="009E08C0"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AE00B0" w14:textId="77777777" w:rsidR="009E08C0" w:rsidRDefault="009E08C0" w:rsidP="00087791">
            <w:pPr>
              <w:ind w:left="-57" w:right="-57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Супроводження та адміністрування підсистем "Електронний кабінет", "Електронний суд"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05D210D" w14:textId="77777777" w:rsidR="009E08C0" w:rsidRDefault="009E08C0" w:rsidP="00087791">
            <w:pPr>
              <w:ind w:left="-57" w:right="-57"/>
              <w:rPr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9C3A5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51 315,03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A635534" w14:textId="77777777" w:rsidR="009E08C0" w:rsidRDefault="009E08C0" w:rsidP="00087791">
            <w:pPr>
              <w:ind w:left="-57" w:right="-57"/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C87192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7B9EB64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2885730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38589A8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FEB4DF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51 315,03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A6D8363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36564588" w14:textId="77777777" w:rsidR="009E08C0" w:rsidRDefault="009E08C0" w:rsidP="00087791">
            <w:pPr>
              <w:rPr>
                <w:color w:val="000000"/>
                <w:sz w:val="20"/>
              </w:rPr>
            </w:pPr>
          </w:p>
        </w:tc>
      </w:tr>
      <w:tr w:rsidR="009E08C0" w14:paraId="7498012D" w14:textId="77777777" w:rsidTr="009E08C0"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DD327A" w14:textId="77777777" w:rsidR="009E08C0" w:rsidRDefault="009E08C0" w:rsidP="00087791">
            <w:pPr>
              <w:ind w:left="-57" w:right="-57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Супроводження та адміністрування підсистеми захищеного </w:t>
            </w:r>
            <w:proofErr w:type="spellStart"/>
            <w:r>
              <w:rPr>
                <w:color w:val="000000"/>
                <w:sz w:val="20"/>
              </w:rPr>
              <w:t>відеоконференцзв’язку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8E63A2E" w14:textId="77777777" w:rsidR="009E08C0" w:rsidRDefault="009E08C0" w:rsidP="00087791">
            <w:pPr>
              <w:ind w:left="-57" w:right="-57"/>
              <w:rPr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52B19B" w14:textId="77777777" w:rsidR="009E08C0" w:rsidRDefault="009E08C0" w:rsidP="00087791">
            <w:pPr>
              <w:ind w:left="-57" w:right="-5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19 055,66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674584F" w14:textId="77777777" w:rsidR="009E08C0" w:rsidRDefault="009E08C0" w:rsidP="00087791">
            <w:pPr>
              <w:ind w:left="-57" w:right="-57"/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6C8FBC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7D3129C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77DD96A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20AA32F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22F63A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19 055,66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14CD2BC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7B3D2A98" w14:textId="77777777" w:rsidR="009E08C0" w:rsidRDefault="009E08C0" w:rsidP="00087791">
            <w:pPr>
              <w:rPr>
                <w:color w:val="000000"/>
                <w:sz w:val="20"/>
              </w:rPr>
            </w:pPr>
          </w:p>
        </w:tc>
      </w:tr>
      <w:tr w:rsidR="009E08C0" w14:paraId="12009882" w14:textId="77777777" w:rsidTr="009E08C0"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721FC0" w14:textId="77777777" w:rsidR="009E08C0" w:rsidRDefault="009E08C0" w:rsidP="00087791">
            <w:pPr>
              <w:ind w:left="-57" w:right="-57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Забезпечення функціонування Єдиного державного реєстру судових рішень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338BABA" w14:textId="77777777" w:rsidR="009E08C0" w:rsidRDefault="009E08C0" w:rsidP="00087791">
            <w:pPr>
              <w:ind w:left="-57" w:right="-57"/>
              <w:rPr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605155" w14:textId="77777777" w:rsidR="009E08C0" w:rsidRDefault="009E08C0" w:rsidP="00087791">
            <w:pPr>
              <w:ind w:left="-57" w:right="-5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100 250,12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41CE29A" w14:textId="77777777" w:rsidR="009E08C0" w:rsidRDefault="009E08C0" w:rsidP="00087791">
            <w:pPr>
              <w:ind w:left="-57" w:right="-57"/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2DF4AE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5107CAC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48B9492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9CF86D2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7401B5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100 250,12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27220F2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2F66B37D" w14:textId="77777777" w:rsidR="009E08C0" w:rsidRDefault="009E08C0" w:rsidP="00087791">
            <w:pPr>
              <w:rPr>
                <w:color w:val="000000"/>
                <w:sz w:val="20"/>
              </w:rPr>
            </w:pPr>
          </w:p>
        </w:tc>
      </w:tr>
      <w:tr w:rsidR="009E08C0" w14:paraId="389AF055" w14:textId="77777777" w:rsidTr="009E08C0"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E75B64" w14:textId="77777777" w:rsidR="009E08C0" w:rsidRDefault="009E08C0" w:rsidP="00087791">
            <w:pPr>
              <w:ind w:left="-57" w:right="-57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Супроводження та адміністрування Веб-порталу судової влади України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5A9CC97" w14:textId="77777777" w:rsidR="009E08C0" w:rsidRDefault="009E08C0" w:rsidP="00087791">
            <w:pPr>
              <w:ind w:left="-57" w:right="-57"/>
              <w:rPr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1A9EB6" w14:textId="77777777" w:rsidR="009E08C0" w:rsidRDefault="009E08C0" w:rsidP="00087791">
            <w:pPr>
              <w:ind w:left="-57" w:right="-5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6 809,67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E478E7F" w14:textId="77777777" w:rsidR="009E08C0" w:rsidRDefault="009E08C0" w:rsidP="00087791">
            <w:pPr>
              <w:ind w:left="-57" w:right="-57"/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328AEF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008C2C7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B24F880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45E26C9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02B027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6 809,67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12CBEC8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1C9FC6D1" w14:textId="77777777" w:rsidR="009E08C0" w:rsidRDefault="009E08C0" w:rsidP="00087791">
            <w:pPr>
              <w:rPr>
                <w:color w:val="000000"/>
                <w:sz w:val="20"/>
              </w:rPr>
            </w:pPr>
          </w:p>
        </w:tc>
      </w:tr>
      <w:tr w:rsidR="009E08C0" w14:paraId="16CF6853" w14:textId="77777777" w:rsidTr="009E08C0"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02AD65" w14:textId="77777777" w:rsidR="009E08C0" w:rsidRDefault="009E08C0" w:rsidP="00087791">
            <w:pPr>
              <w:ind w:left="-57" w:right="-57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Супроводження та адміністрування підсистеми "Контакт-центр судової влади"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0C2BE3B" w14:textId="77777777" w:rsidR="009E08C0" w:rsidRDefault="009E08C0" w:rsidP="00087791">
            <w:pPr>
              <w:ind w:left="-57" w:right="-57"/>
              <w:rPr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089C4C" w14:textId="77777777" w:rsidR="009E08C0" w:rsidRDefault="009E08C0" w:rsidP="00087791">
            <w:pPr>
              <w:ind w:left="-57" w:right="-5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10 197,55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760F8A8" w14:textId="77777777" w:rsidR="009E08C0" w:rsidRDefault="009E08C0" w:rsidP="00087791">
            <w:pPr>
              <w:ind w:left="-57" w:right="-57"/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303833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AE8B6F8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C03C01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5CAF290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C8766D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10 197,55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673EDAA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58718A31" w14:textId="77777777" w:rsidR="009E08C0" w:rsidRDefault="009E08C0" w:rsidP="00087791">
            <w:pPr>
              <w:rPr>
                <w:color w:val="000000"/>
                <w:sz w:val="20"/>
              </w:rPr>
            </w:pPr>
          </w:p>
        </w:tc>
      </w:tr>
      <w:tr w:rsidR="009E08C0" w14:paraId="2981CBA3" w14:textId="77777777" w:rsidTr="009E08C0"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E1E88F" w14:textId="77777777" w:rsidR="009E08C0" w:rsidRDefault="009E08C0" w:rsidP="00087791">
            <w:pPr>
              <w:ind w:left="-57" w:right="-57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3. </w:t>
            </w:r>
            <w:r>
              <w:rPr>
                <w:b/>
                <w:sz w:val="20"/>
              </w:rPr>
              <w:t>Автоматизація діяльності судів, органів і установ у системі правосуддя. Створення нових, доопрацювання (модернізація) існуючих підсистем (модулів) ЄСІТС, їх впровадження та розвиток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EA37676" w14:textId="77777777" w:rsidR="009E08C0" w:rsidRDefault="009E08C0" w:rsidP="00087791">
            <w:pPr>
              <w:ind w:left="-57" w:right="-57"/>
              <w:rPr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0475C4" w14:textId="77777777" w:rsidR="009E08C0" w:rsidRDefault="009E08C0" w:rsidP="00087791">
            <w:pPr>
              <w:ind w:left="-57" w:right="-5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322 259,16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626C56E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70F616" w14:textId="77777777" w:rsidR="009E08C0" w:rsidRDefault="009E08C0" w:rsidP="00087791">
            <w:pPr>
              <w:ind w:left="-57" w:right="-5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322 259,16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9D7DD7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F15E66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BF38DC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F52689" w14:textId="77777777" w:rsidR="009E08C0" w:rsidRDefault="009E08C0" w:rsidP="00087791">
            <w:pPr>
              <w:ind w:left="-57" w:right="-5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0,00 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D45512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D084C2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</w:tr>
      <w:tr w:rsidR="009E08C0" w14:paraId="1F209A96" w14:textId="77777777" w:rsidTr="009E08C0"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6DF8CA" w14:textId="77777777" w:rsidR="009E08C0" w:rsidRDefault="009E08C0" w:rsidP="00087791">
            <w:pPr>
              <w:ind w:left="-57" w:right="-57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Підсистема електронного документообігу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EE4FA6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726D4B" w14:textId="77777777" w:rsidR="009E08C0" w:rsidRDefault="009E08C0" w:rsidP="00087791">
            <w:pPr>
              <w:ind w:left="-57" w:right="-5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174 053,64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D7B5DA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6863B5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174 053,64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C5E5BB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10AFBA5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64B212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10412B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A0E65D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B24C29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доопрацювання, модернізація, розширення функціональності програмного продукту</w:t>
            </w:r>
          </w:p>
        </w:tc>
      </w:tr>
      <w:tr w:rsidR="009E08C0" w14:paraId="753C8243" w14:textId="77777777" w:rsidTr="009E08C0"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D7303A" w14:textId="77777777" w:rsidR="009E08C0" w:rsidRDefault="009E08C0" w:rsidP="00087791">
            <w:pPr>
              <w:ind w:left="-57" w:right="-57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Підсистема управління персоналом та фінансово-господарською діяльністю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6202B4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0E80DE" w14:textId="77777777" w:rsidR="009E08C0" w:rsidRDefault="009E08C0" w:rsidP="00087791">
            <w:pPr>
              <w:ind w:left="-57" w:right="-5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10 770,55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729771" w14:textId="77777777" w:rsidR="009E08C0" w:rsidRDefault="009E08C0" w:rsidP="00087791">
            <w:pPr>
              <w:ind w:left="-57" w:right="-5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28BF3C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10 770,55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3D644B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B3D890E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BFC902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8F3348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AF3E06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FEB6989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sz w:val="20"/>
              </w:rPr>
              <w:t xml:space="preserve">створення </w:t>
            </w:r>
            <w:r>
              <w:rPr>
                <w:color w:val="000000"/>
                <w:sz w:val="20"/>
              </w:rPr>
              <w:t xml:space="preserve">(доопрацювання) </w:t>
            </w:r>
            <w:r>
              <w:rPr>
                <w:sz w:val="20"/>
              </w:rPr>
              <w:t>програмного продукту з використанням наявних компонентів (за доцільності, після додаткової оцінки)</w:t>
            </w:r>
          </w:p>
        </w:tc>
      </w:tr>
      <w:tr w:rsidR="009E08C0" w14:paraId="0A366102" w14:textId="77777777" w:rsidTr="009E08C0"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5E27D9" w14:textId="77777777" w:rsidR="009E08C0" w:rsidRDefault="009E08C0" w:rsidP="00087791">
            <w:pPr>
              <w:ind w:left="-57" w:right="-57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Підсистема "Електронний кабінет, Підсистема "Електронний суд"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2B6BB4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CF90E2" w14:textId="77777777" w:rsidR="009E08C0" w:rsidRDefault="009E08C0" w:rsidP="00087791">
            <w:pPr>
              <w:ind w:left="-57" w:right="-5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6 884,10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F62CA7" w14:textId="77777777" w:rsidR="009E08C0" w:rsidRDefault="009E08C0" w:rsidP="00087791">
            <w:pPr>
              <w:ind w:left="-57" w:right="-5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1BFAEE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6 884,10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764478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C2D786C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71B65A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6D82D9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4184BD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08E328F" w14:textId="77777777" w:rsidR="009E08C0" w:rsidRDefault="009E08C0" w:rsidP="00087791">
            <w:pPr>
              <w:ind w:left="-57" w:right="-57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доопрацювання, модернізація, розширення функціональності програмного продукту</w:t>
            </w:r>
          </w:p>
        </w:tc>
      </w:tr>
      <w:tr w:rsidR="009E08C0" w14:paraId="05D2B430" w14:textId="77777777" w:rsidTr="009E08C0"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344106" w14:textId="77777777" w:rsidR="009E08C0" w:rsidRDefault="009E08C0" w:rsidP="00087791">
            <w:pPr>
              <w:ind w:left="-57" w:right="-57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Підсистема "Суддівське досьє"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AF5EF7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DB1720" w14:textId="77777777" w:rsidR="009E08C0" w:rsidRDefault="009E08C0" w:rsidP="00087791">
            <w:pPr>
              <w:ind w:left="-57" w:right="-5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10 743,38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1307F6" w14:textId="77777777" w:rsidR="009E08C0" w:rsidRDefault="009E08C0" w:rsidP="00087791">
            <w:pPr>
              <w:ind w:left="-57" w:right="-5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251A0C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10 743,38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65023E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D13F417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8801F5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BFC12F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631639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0584818" w14:textId="77777777" w:rsidR="009E08C0" w:rsidRDefault="009E08C0" w:rsidP="00087791">
            <w:pPr>
              <w:ind w:left="-57" w:right="-57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створення програмного продукту </w:t>
            </w:r>
          </w:p>
        </w:tc>
      </w:tr>
      <w:tr w:rsidR="009E08C0" w14:paraId="26EE9E9B" w14:textId="77777777" w:rsidTr="009E08C0"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574577" w14:textId="77777777" w:rsidR="009E08C0" w:rsidRDefault="009E08C0" w:rsidP="00087791">
            <w:pPr>
              <w:ind w:left="-57" w:right="-57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Модуль фіксування засідань технічними засобами, забезпечення </w:t>
            </w:r>
            <w:proofErr w:type="spellStart"/>
            <w:r>
              <w:rPr>
                <w:color w:val="000000"/>
                <w:sz w:val="20"/>
              </w:rPr>
              <w:t>відеотрансляцій</w:t>
            </w:r>
            <w:proofErr w:type="spellEnd"/>
            <w:r>
              <w:rPr>
                <w:color w:val="000000"/>
                <w:sz w:val="20"/>
              </w:rPr>
              <w:t xml:space="preserve"> та </w:t>
            </w:r>
            <w:proofErr w:type="spellStart"/>
            <w:r>
              <w:rPr>
                <w:color w:val="000000"/>
                <w:sz w:val="20"/>
              </w:rPr>
              <w:t>відеоконференцзв'язку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10D0A1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2087A1" w14:textId="77777777" w:rsidR="009E08C0" w:rsidRDefault="009E08C0" w:rsidP="00087791">
            <w:pPr>
              <w:ind w:left="-57" w:right="-5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4 214,37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000ED7" w14:textId="77777777" w:rsidR="009E08C0" w:rsidRDefault="009E08C0" w:rsidP="00087791">
            <w:pPr>
              <w:ind w:left="-57" w:right="-5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4648C4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4 214,37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624804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2719FDD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0EB608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6A1516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B7F86F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FC29583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створення (доопрацювання), модернізація, розширення функціональності програмного продукту </w:t>
            </w:r>
          </w:p>
        </w:tc>
      </w:tr>
      <w:tr w:rsidR="009E08C0" w14:paraId="16C8EF07" w14:textId="77777777" w:rsidTr="009E08C0"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4755E2" w14:textId="77777777" w:rsidR="009E08C0" w:rsidRDefault="009E08C0" w:rsidP="00087791">
            <w:pPr>
              <w:ind w:left="-57" w:right="-57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Веб-портал судової влади України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B69411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5B4FA0" w14:textId="77777777" w:rsidR="009E08C0" w:rsidRDefault="009E08C0" w:rsidP="00087791">
            <w:pPr>
              <w:ind w:left="-57" w:right="-5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0AAC34" w14:textId="77777777" w:rsidR="009E08C0" w:rsidRDefault="009E08C0" w:rsidP="00087791">
            <w:pPr>
              <w:ind w:left="-57" w:right="-5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7D2321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B97378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38F8B34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DBFDBE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A2302C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1EF322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9622F9A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доопрацювання, модернізація, розширення функціональності програмного продукту</w:t>
            </w:r>
          </w:p>
        </w:tc>
      </w:tr>
      <w:tr w:rsidR="009E08C0" w14:paraId="2649B401" w14:textId="77777777" w:rsidTr="009E08C0"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86AF58" w14:textId="77777777" w:rsidR="009E08C0" w:rsidRDefault="009E08C0" w:rsidP="00087791">
            <w:pPr>
              <w:ind w:left="-57" w:right="-57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Підсистема автоматизованого розподілу справ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01879B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BC0778" w14:textId="77777777" w:rsidR="009E08C0" w:rsidRDefault="009E08C0" w:rsidP="00087791">
            <w:pPr>
              <w:ind w:left="-57" w:right="-5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8 125,98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776F58" w14:textId="77777777" w:rsidR="009E08C0" w:rsidRDefault="009E08C0" w:rsidP="00087791">
            <w:pPr>
              <w:ind w:left="-57" w:right="-5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F75A43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8 125,98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4E8744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7A82E1E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FE1CBF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A1C226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A201D2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2CC335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створення (доопрацювання) централізованого програмного продукту (на заміну застарілого розподіленого)</w:t>
            </w:r>
          </w:p>
        </w:tc>
      </w:tr>
      <w:tr w:rsidR="009E08C0" w14:paraId="29BDE607" w14:textId="77777777" w:rsidTr="009E08C0"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8B457B" w14:textId="77777777" w:rsidR="009E08C0" w:rsidRDefault="009E08C0" w:rsidP="00087791">
            <w:pPr>
              <w:ind w:left="-57" w:right="-57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Підсистема "Електронний архів"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F56597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470687" w14:textId="77777777" w:rsidR="009E08C0" w:rsidRDefault="009E08C0" w:rsidP="00087791">
            <w:pPr>
              <w:ind w:left="-57" w:right="-5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21 455,76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D25D7B" w14:textId="77777777" w:rsidR="009E08C0" w:rsidRDefault="009E08C0" w:rsidP="00087791">
            <w:pPr>
              <w:ind w:left="-57" w:right="-5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591BDD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21 455,76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8EC180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EA251FF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307F47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8F7FE3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2A1109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FDC83EC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створення (доопрацювання) програмного продукту </w:t>
            </w:r>
          </w:p>
        </w:tc>
      </w:tr>
      <w:tr w:rsidR="009E08C0" w14:paraId="562181A4" w14:textId="77777777" w:rsidTr="009E08C0"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2E6698" w14:textId="77777777" w:rsidR="009E08C0" w:rsidRDefault="009E08C0" w:rsidP="00087791">
            <w:pPr>
              <w:ind w:left="-57" w:right="-57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Підсистема "Судова практика"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22BD13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BC2C17" w14:textId="77777777" w:rsidR="009E08C0" w:rsidRDefault="009E08C0" w:rsidP="00087791">
            <w:pPr>
              <w:ind w:left="-57" w:right="-5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1 741,12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F42BF3" w14:textId="77777777" w:rsidR="009E08C0" w:rsidRDefault="009E08C0" w:rsidP="00087791">
            <w:pPr>
              <w:ind w:left="-57" w:right="-5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46C899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1 741,12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8A3559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12D9824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324A69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5D73DE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32C2CC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767D9F6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створення (доопрацювання)  програмного продукту </w:t>
            </w:r>
          </w:p>
        </w:tc>
      </w:tr>
      <w:tr w:rsidR="009E08C0" w14:paraId="290805F5" w14:textId="77777777" w:rsidTr="009E08C0"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775129" w14:textId="77777777" w:rsidR="009E08C0" w:rsidRDefault="009E08C0" w:rsidP="00087791">
            <w:pPr>
              <w:ind w:left="-57" w:right="-57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Підсистема аналітики, статистики, планування, звітності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7170E8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05340B" w14:textId="77777777" w:rsidR="009E08C0" w:rsidRDefault="009E08C0" w:rsidP="00087791">
            <w:pPr>
              <w:ind w:left="-57" w:right="-5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16 626,99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AA79F0" w14:textId="77777777" w:rsidR="009E08C0" w:rsidRDefault="009E08C0" w:rsidP="00087791">
            <w:pPr>
              <w:ind w:left="-57" w:right="-5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14D46A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16 626,99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25B363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15F9E60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4BB8AB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F85242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789B86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1F32CBC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створення (доопрацювання) програмного продукту на заміну застарілого</w:t>
            </w:r>
          </w:p>
        </w:tc>
      </w:tr>
      <w:tr w:rsidR="009E08C0" w14:paraId="37A8218E" w14:textId="77777777" w:rsidTr="009E08C0"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D963CB" w14:textId="77777777" w:rsidR="009E08C0" w:rsidRDefault="009E08C0" w:rsidP="00087791">
            <w:pPr>
              <w:ind w:left="-57" w:right="-57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Модуль автоматизованої взаємодії з іншими автоматизованими системами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D629C7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0D989F" w14:textId="77777777" w:rsidR="009E08C0" w:rsidRDefault="009E08C0" w:rsidP="00087791">
            <w:pPr>
              <w:ind w:left="-57" w:right="-5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2 709,75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A50A17" w14:textId="77777777" w:rsidR="009E08C0" w:rsidRDefault="009E08C0" w:rsidP="00087791">
            <w:pPr>
              <w:ind w:left="-57" w:right="-5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80F7C8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2 709,75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AEB549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D6D6E4A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2CCC45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A56689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5B45B8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78EADA2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створення (доопрацювання) програмного продукту</w:t>
            </w:r>
          </w:p>
        </w:tc>
      </w:tr>
      <w:tr w:rsidR="009E08C0" w14:paraId="1129B033" w14:textId="77777777" w:rsidTr="009E08C0"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1C083F" w14:textId="77777777" w:rsidR="009E08C0" w:rsidRDefault="009E08C0" w:rsidP="00087791">
            <w:pPr>
              <w:ind w:left="-57" w:right="-57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Підсистема "Контакт-центр судової влади"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75338C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4779D3" w14:textId="77777777" w:rsidR="009E08C0" w:rsidRDefault="009E08C0" w:rsidP="00087791">
            <w:pPr>
              <w:ind w:left="-57" w:right="-5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7 226,25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193FCA" w14:textId="77777777" w:rsidR="009E08C0" w:rsidRDefault="009E08C0" w:rsidP="00087791">
            <w:pPr>
              <w:ind w:left="-57" w:right="-5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B0DB55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7 226,25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DB397F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D39B35F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A3357A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476DCC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4C1B35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BC698B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доопрацювання, модернізація, розширення функціональності програмного продукту </w:t>
            </w:r>
          </w:p>
        </w:tc>
      </w:tr>
      <w:tr w:rsidR="009E08C0" w14:paraId="2EB72275" w14:textId="77777777" w:rsidTr="009E08C0"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946F2" w14:textId="77777777" w:rsidR="009E08C0" w:rsidRDefault="009E08C0" w:rsidP="00087791">
            <w:pPr>
              <w:ind w:left="-57" w:right="-57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Підсистема "Відкриті набори даних"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036EDF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C11EA4" w14:textId="77777777" w:rsidR="009E08C0" w:rsidRDefault="009E08C0" w:rsidP="00087791">
            <w:pPr>
              <w:ind w:left="-57" w:right="-5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14F8E" w14:textId="77777777" w:rsidR="009E08C0" w:rsidRDefault="009E08C0" w:rsidP="00087791">
            <w:pPr>
              <w:ind w:left="-57" w:right="-5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15F834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DFBDA1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E7AA20D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7C162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B2C5C3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5998BE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456EC4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супроводження та адміністрування підсистеми </w:t>
            </w:r>
          </w:p>
        </w:tc>
      </w:tr>
      <w:tr w:rsidR="009E08C0" w14:paraId="740D2846" w14:textId="77777777" w:rsidTr="009E08C0"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B1A065" w14:textId="77777777" w:rsidR="009E08C0" w:rsidRDefault="009E08C0" w:rsidP="00087791">
            <w:pPr>
              <w:ind w:left="-57" w:right="-57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Єдиний державний реєстр судових рішень (ЄДРСР)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631DE1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7E1CBF" w14:textId="77777777" w:rsidR="009E08C0" w:rsidRDefault="009E08C0" w:rsidP="00087791">
            <w:pPr>
              <w:ind w:left="-57" w:right="-5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28 710,96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21CDB1" w14:textId="77777777" w:rsidR="009E08C0" w:rsidRDefault="009E08C0" w:rsidP="00087791">
            <w:pPr>
              <w:ind w:left="-57" w:right="-5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DCADFB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28 710,96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0B563F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AF85D1E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192484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9A880D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621D5F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60DA204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створення (доопрацювання) програмного продукту на заміну застарілого </w:t>
            </w:r>
          </w:p>
        </w:tc>
      </w:tr>
      <w:tr w:rsidR="009E08C0" w14:paraId="419B42F2" w14:textId="77777777" w:rsidTr="009E08C0"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CF07CE" w14:textId="77777777" w:rsidR="009E08C0" w:rsidRDefault="009E08C0" w:rsidP="00087791">
            <w:pPr>
              <w:ind w:left="-57" w:right="-57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Єдиний державний реєстр виконавчих документів (ЄДРВД)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6B45C7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6091E6" w14:textId="77777777" w:rsidR="009E08C0" w:rsidRDefault="009E08C0" w:rsidP="00087791">
            <w:pPr>
              <w:ind w:left="-57" w:right="-5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26 999,70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C9FDA5" w14:textId="77777777" w:rsidR="009E08C0" w:rsidRDefault="009E08C0" w:rsidP="00087791">
            <w:pPr>
              <w:ind w:left="-57" w:right="-5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147BA7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26 999,70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D8B845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A21F99F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721857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1C7155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34BEC4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0874CD4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створення (доопрацювання) програмного продукту </w:t>
            </w:r>
          </w:p>
        </w:tc>
      </w:tr>
      <w:tr w:rsidR="009E08C0" w14:paraId="4B759236" w14:textId="77777777" w:rsidTr="009E08C0"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642743" w14:textId="77777777" w:rsidR="009E08C0" w:rsidRDefault="009E08C0" w:rsidP="00087791">
            <w:pPr>
              <w:ind w:left="-57" w:right="-57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Модуль "Управління інформаційною безпекою та доступом"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431E04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E34FDB" w14:textId="77777777" w:rsidR="009E08C0" w:rsidRDefault="009E08C0" w:rsidP="00087791">
            <w:pPr>
              <w:ind w:left="-57" w:right="-5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1 996,61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7B3437" w14:textId="77777777" w:rsidR="009E08C0" w:rsidRDefault="009E08C0" w:rsidP="00087791">
            <w:pPr>
              <w:ind w:left="-57" w:right="-5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8EE98A" w14:textId="77777777" w:rsidR="009E08C0" w:rsidRDefault="009E08C0" w:rsidP="00087791">
            <w:pPr>
              <w:ind w:left="-57" w:right="-57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1 996,61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A21884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493616F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0DC53A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541D1B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ED893F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B71A37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створення (доопрацювання) програмного продукту</w:t>
            </w:r>
          </w:p>
        </w:tc>
      </w:tr>
      <w:tr w:rsidR="009E08C0" w14:paraId="34D25EFF" w14:textId="77777777" w:rsidTr="009E08C0"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770079" w14:textId="77777777" w:rsidR="009E08C0" w:rsidRDefault="009E08C0" w:rsidP="00087791">
            <w:pPr>
              <w:ind w:left="-57" w:right="-57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4. </w:t>
            </w:r>
            <w:r>
              <w:rPr>
                <w:b/>
                <w:sz w:val="20"/>
              </w:rPr>
              <w:t xml:space="preserve">Модернізація та нарощування інформаційно-комунікаційної інфраструктури, забезпечення захисту інформації та </w:t>
            </w:r>
            <w:proofErr w:type="spellStart"/>
            <w:r>
              <w:rPr>
                <w:b/>
                <w:sz w:val="20"/>
              </w:rPr>
              <w:t>кібербезпеки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5A2084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ДСА України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9E137E" w14:textId="77777777" w:rsidR="009E08C0" w:rsidRDefault="009E08C0" w:rsidP="00087791">
            <w:pPr>
              <w:ind w:left="-57" w:right="-5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622 316,02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F5E6A57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2273D5" w14:textId="77777777" w:rsidR="009E08C0" w:rsidRDefault="009E08C0" w:rsidP="00087791">
            <w:pPr>
              <w:ind w:left="-57" w:right="-5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502 364,02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8C27F41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898C864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84C6DC2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1B859E" w14:textId="77777777" w:rsidR="009E08C0" w:rsidRDefault="009E08C0" w:rsidP="00087791">
            <w:pPr>
              <w:ind w:left="-57" w:right="-5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119 952,00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5E1C595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165AE0A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</w:tr>
      <w:tr w:rsidR="009E08C0" w14:paraId="16516D20" w14:textId="77777777" w:rsidTr="009E08C0"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931A4F" w14:textId="77777777" w:rsidR="009E08C0" w:rsidRDefault="009E08C0" w:rsidP="00087791">
            <w:pPr>
              <w:ind w:left="-57" w:right="-57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Побудова та державна експертиза комплексної системи захисту інформації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64F41E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F619EB" w14:textId="77777777" w:rsidR="009E08C0" w:rsidRDefault="009E08C0" w:rsidP="00087791">
            <w:pPr>
              <w:ind w:left="-57" w:right="-5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5 911,32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D4E12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B8F290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5 911,32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3E58F9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EE8406B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FC1B5F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B2BE76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41A27E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036549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проектування, побудова, впровадження та експертиза КСЗІ</w:t>
            </w:r>
          </w:p>
        </w:tc>
      </w:tr>
      <w:tr w:rsidR="009E08C0" w14:paraId="481A1A14" w14:textId="77777777" w:rsidTr="009E08C0"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D422AA" w14:textId="77777777" w:rsidR="009E08C0" w:rsidRDefault="009E08C0" w:rsidP="00087791">
            <w:pPr>
              <w:ind w:left="-57" w:right="-57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Побудова інфраструктури інформаційної безпеки та </w:t>
            </w:r>
            <w:proofErr w:type="spellStart"/>
            <w:r>
              <w:rPr>
                <w:color w:val="000000"/>
                <w:sz w:val="20"/>
              </w:rPr>
              <w:t>кіберзахисту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142BCE3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54FDDE" w14:textId="77777777" w:rsidR="009E08C0" w:rsidRDefault="009E08C0" w:rsidP="00087791">
            <w:pPr>
              <w:ind w:left="-57" w:right="-5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376 106,00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F9C30B2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051C91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376 106,00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D25C2EA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CB3557C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6E36505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CA724AB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3368246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307C36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обладнання інформаційного захисту в суди та </w:t>
            </w:r>
            <w:proofErr w:type="spellStart"/>
            <w:r>
              <w:rPr>
                <w:color w:val="000000"/>
                <w:sz w:val="20"/>
              </w:rPr>
              <w:t>датацентри</w:t>
            </w:r>
            <w:proofErr w:type="spellEnd"/>
            <w:r>
              <w:rPr>
                <w:color w:val="000000"/>
                <w:sz w:val="20"/>
              </w:rPr>
              <w:t xml:space="preserve"> з централізованим моніторингом та управлінням</w:t>
            </w:r>
          </w:p>
        </w:tc>
      </w:tr>
      <w:tr w:rsidR="009E08C0" w:rsidRPr="00BE0FF4" w14:paraId="40F515CF" w14:textId="77777777" w:rsidTr="009E08C0"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6751DA" w14:textId="77777777" w:rsidR="009E08C0" w:rsidRDefault="009E08C0" w:rsidP="00087791">
            <w:pPr>
              <w:ind w:left="-57" w:right="-57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Забезпечення функціонування інфраструктури віртуалізації фізичних розподілених систем </w:t>
            </w:r>
            <w:proofErr w:type="spellStart"/>
            <w:r>
              <w:rPr>
                <w:color w:val="000000"/>
                <w:sz w:val="20"/>
              </w:rPr>
              <w:t>Датацентрів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2BBD0D8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47AE3C" w14:textId="77777777" w:rsidR="009E08C0" w:rsidRDefault="009E08C0" w:rsidP="00087791">
            <w:pPr>
              <w:ind w:left="-57" w:right="-5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119 952,00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F3FD61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D4C33F3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F71D695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D41DBC9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29976B4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6B9235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119 952,00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DD4EBA5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610477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модернізація інфраструктури, телекомунікаційної мережі, оптимізації функціонування ЦОД та забезпечення безпеки даних, які обробляються, передаються і зберігаються в інформаційно-технічних системах</w:t>
            </w:r>
          </w:p>
        </w:tc>
      </w:tr>
      <w:tr w:rsidR="009E08C0" w14:paraId="15DFDDC9" w14:textId="77777777" w:rsidTr="009E08C0"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52721B" w14:textId="77777777" w:rsidR="009E08C0" w:rsidRDefault="009E08C0" w:rsidP="00087791">
            <w:pPr>
              <w:ind w:left="-57" w:right="-57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Створення другого резервного Центру обробки даних ЄСІТС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6F0295D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6F8711" w14:textId="77777777" w:rsidR="009E08C0" w:rsidRDefault="009E08C0" w:rsidP="00087791">
            <w:pPr>
              <w:ind w:left="-57" w:right="-5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118 890,00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F9D4615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96623A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118 890,00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74339AB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9080C7E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4D42088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8F0C450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7A83922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BA4A1CC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</w:tr>
      <w:tr w:rsidR="009E08C0" w:rsidRPr="00BE0FF4" w14:paraId="4DEFF180" w14:textId="77777777" w:rsidTr="009E08C0"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4C3738" w14:textId="77777777" w:rsidR="009E08C0" w:rsidRDefault="009E08C0" w:rsidP="00087791">
            <w:pPr>
              <w:ind w:left="-57" w:right="-57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Облаштування інфраструктури та побудова резервного каналу зв’язку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EF38F6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68F223" w14:textId="77777777" w:rsidR="009E08C0" w:rsidRDefault="009E08C0" w:rsidP="00087791">
            <w:pPr>
              <w:ind w:left="-57" w:right="-5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1 456,70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1DE81B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5E20E8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1 456,70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2160F6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291A0CB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D28D5F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8658A4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037155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1F96FA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модернізація інфраструктури, телекомунікаційної мережі, оптимізації функціонування ЦОД та забезпечення безпеки даних, які обробляються, передаються і зберігаються в інформаційно-технічних системах</w:t>
            </w:r>
          </w:p>
        </w:tc>
      </w:tr>
      <w:tr w:rsidR="009E08C0" w14:paraId="6615AD18" w14:textId="77777777" w:rsidTr="009E08C0"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109EEF" w14:textId="77777777" w:rsidR="009E08C0" w:rsidRDefault="009E08C0" w:rsidP="00087791">
            <w:pPr>
              <w:ind w:left="-57" w:right="-57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5. Підвищення обізнаності суспільства щодо інструментів електронного правосуддя, навчання користувачів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DADEBB9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438FB2F" w14:textId="77777777" w:rsidR="009E08C0" w:rsidRDefault="009E08C0" w:rsidP="00087791">
            <w:pPr>
              <w:ind w:left="-57" w:right="-57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093841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30 500,00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1BFEAF6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A58E93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5B6183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8B8D3B4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59E76A2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3A0150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30 500,00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B513973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</w:tr>
      <w:tr w:rsidR="009E08C0" w14:paraId="7A7990DE" w14:textId="77777777" w:rsidTr="009E08C0"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9E5406" w14:textId="77777777" w:rsidR="009E08C0" w:rsidRDefault="009E08C0" w:rsidP="00087791">
            <w:pPr>
              <w:ind w:left="-57" w:right="-57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Розробка навчальних та інформаційних матеріалів щодо електронного правосуддя, розповсюдження у засобах масової інформації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D0A5002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FAC30CC" w14:textId="77777777" w:rsidR="009E08C0" w:rsidRDefault="009E08C0" w:rsidP="00087791">
            <w:pPr>
              <w:ind w:left="-57" w:right="-57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D8D44D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8559824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6BA74D2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A206AAB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8A8D573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0116084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B06338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ADB4F2E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</w:tr>
      <w:tr w:rsidR="009E08C0" w14:paraId="049A6C77" w14:textId="77777777" w:rsidTr="009E08C0"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B789EA" w14:textId="77777777" w:rsidR="009E08C0" w:rsidRDefault="009E08C0" w:rsidP="00087791">
            <w:pPr>
              <w:ind w:left="-57" w:right="-57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Розробка методологічних матеріалів щодо ЄСІТС, проведення тематичних та спеціалізованих навчальних програм для суддів, працівників апаратів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03293D3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F5DD9E0" w14:textId="77777777" w:rsidR="009E08C0" w:rsidRDefault="009E08C0" w:rsidP="00087791">
            <w:pPr>
              <w:ind w:left="-57" w:right="-57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7C2024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AEA0701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F1B8A00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E8A1DA3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39F9E99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D94501C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D23E07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5A2761F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</w:p>
        </w:tc>
      </w:tr>
      <w:tr w:rsidR="009E08C0" w14:paraId="6054D057" w14:textId="77777777" w:rsidTr="009E08C0"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3FC59B" w14:textId="77777777" w:rsidR="009E08C0" w:rsidRDefault="009E08C0" w:rsidP="00087791">
            <w:pPr>
              <w:ind w:left="-57" w:right="-57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Всього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8CA3E0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7796AD" w14:textId="77777777" w:rsidR="009E08C0" w:rsidRDefault="009E08C0" w:rsidP="00087791">
            <w:pPr>
              <w:ind w:left="-57" w:right="-5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2 495 500,06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DC3D91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30 500,00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32D1E5" w14:textId="77777777" w:rsidR="009E08C0" w:rsidRDefault="009E08C0" w:rsidP="00087791">
            <w:pPr>
              <w:ind w:left="-57" w:right="-5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1 653 315,58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0AB1F86" w14:textId="77777777" w:rsidR="009E08C0" w:rsidRDefault="009E08C0" w:rsidP="00087791">
            <w:pPr>
              <w:ind w:left="-57" w:right="-57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FE52FA6" w14:textId="77777777" w:rsidR="009E08C0" w:rsidRDefault="009E08C0" w:rsidP="00087791">
            <w:pPr>
              <w:ind w:left="-57" w:right="-57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61B03A" w14:textId="77777777" w:rsidR="009E08C0" w:rsidRDefault="009E08C0" w:rsidP="00087791">
            <w:pPr>
              <w:ind w:left="-57" w:right="-5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B24808" w14:textId="77777777" w:rsidR="009E08C0" w:rsidRDefault="009E08C0" w:rsidP="00087791">
            <w:pPr>
              <w:ind w:left="-57" w:right="-5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842 184,48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824622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30 500,00</w:t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C93721" w14:textId="77777777" w:rsidR="009E08C0" w:rsidRDefault="009E08C0" w:rsidP="00087791">
            <w:pPr>
              <w:ind w:left="-57" w:right="-57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</w:tr>
    </w:tbl>
    <w:p w14:paraId="30C99444" w14:textId="77777777" w:rsidR="009E08C0" w:rsidRDefault="009E08C0" w:rsidP="009E08C0">
      <w:pPr>
        <w:rPr>
          <w:rFonts w:ascii="Calibri" w:eastAsia="Calibri" w:hAnsi="Calibri" w:cs="Calibri"/>
          <w:sz w:val="20"/>
        </w:rPr>
      </w:pPr>
    </w:p>
    <w:p w14:paraId="4049B571" w14:textId="77777777" w:rsidR="009E08C0" w:rsidRDefault="009E08C0" w:rsidP="009E08C0">
      <w:pPr>
        <w:tabs>
          <w:tab w:val="left" w:pos="2475"/>
        </w:tabs>
        <w:ind w:left="-1276"/>
        <w:jc w:val="center"/>
        <w:textAlignment w:val="auto"/>
        <w:rPr>
          <w:szCs w:val="28"/>
        </w:rPr>
      </w:pPr>
    </w:p>
    <w:p w14:paraId="66C2877D" w14:textId="77777777" w:rsidR="00E04600" w:rsidRDefault="00E04600"/>
    <w:p w14:paraId="4FD4C5A3" w14:textId="77777777" w:rsidR="00E04600" w:rsidRPr="008D3C0E" w:rsidRDefault="00E04600" w:rsidP="00E04600">
      <w:pPr>
        <w:overflowPunct/>
        <w:autoSpaceDE/>
        <w:autoSpaceDN/>
        <w:adjustRightInd/>
        <w:textAlignment w:val="auto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Директор</w:t>
      </w:r>
      <w:r w:rsidRPr="008D3C0E">
        <w:rPr>
          <w:rFonts w:eastAsiaTheme="minorHAnsi"/>
          <w:szCs w:val="28"/>
          <w:lang w:eastAsia="en-US"/>
        </w:rPr>
        <w:t xml:space="preserve"> департаменту</w:t>
      </w:r>
    </w:p>
    <w:p w14:paraId="30AEE864" w14:textId="77777777" w:rsidR="00E04600" w:rsidRPr="008D3C0E" w:rsidRDefault="00E04600" w:rsidP="00E04600">
      <w:pPr>
        <w:overflowPunct/>
        <w:autoSpaceDE/>
        <w:autoSpaceDN/>
        <w:adjustRightInd/>
        <w:textAlignment w:val="auto"/>
        <w:rPr>
          <w:rFonts w:eastAsiaTheme="minorHAnsi"/>
          <w:szCs w:val="28"/>
          <w:lang w:eastAsia="en-US"/>
        </w:rPr>
      </w:pPr>
      <w:r w:rsidRPr="008D3C0E">
        <w:rPr>
          <w:rFonts w:eastAsiaTheme="minorHAnsi"/>
          <w:szCs w:val="28"/>
          <w:lang w:eastAsia="en-US"/>
        </w:rPr>
        <w:t xml:space="preserve">інформаційних технологій </w:t>
      </w:r>
    </w:p>
    <w:p w14:paraId="41160691" w14:textId="77777777" w:rsidR="00E04600" w:rsidRPr="008D3C0E" w:rsidRDefault="00E04600" w:rsidP="00E04600">
      <w:pPr>
        <w:overflowPunct/>
        <w:autoSpaceDE/>
        <w:autoSpaceDN/>
        <w:adjustRightInd/>
        <w:textAlignment w:val="auto"/>
        <w:rPr>
          <w:rFonts w:eastAsiaTheme="minorHAnsi"/>
          <w:szCs w:val="28"/>
          <w:lang w:eastAsia="en-US"/>
        </w:rPr>
      </w:pPr>
      <w:r w:rsidRPr="008D3C0E">
        <w:rPr>
          <w:rFonts w:eastAsiaTheme="minorHAnsi"/>
          <w:szCs w:val="28"/>
          <w:lang w:eastAsia="en-US"/>
        </w:rPr>
        <w:t>Державної судової адміністрації України</w:t>
      </w:r>
      <w:r w:rsidRPr="008D3C0E">
        <w:rPr>
          <w:rFonts w:eastAsiaTheme="minorHAnsi"/>
          <w:b/>
          <w:szCs w:val="28"/>
          <w:lang w:eastAsia="en-US"/>
        </w:rPr>
        <w:t xml:space="preserve">                               </w:t>
      </w:r>
      <w:r>
        <w:rPr>
          <w:rFonts w:eastAsiaTheme="minorHAnsi"/>
          <w:b/>
          <w:szCs w:val="28"/>
          <w:lang w:eastAsia="en-US"/>
        </w:rPr>
        <w:t xml:space="preserve">                                                                         О. Чикін </w:t>
      </w:r>
      <w:r w:rsidRPr="008D3C0E">
        <w:rPr>
          <w:rFonts w:eastAsiaTheme="minorHAnsi"/>
          <w:b/>
          <w:szCs w:val="28"/>
          <w:lang w:eastAsia="en-US"/>
        </w:rPr>
        <w:t xml:space="preserve"> </w:t>
      </w:r>
    </w:p>
    <w:p w14:paraId="0506B209" w14:textId="77777777" w:rsidR="00E476D6" w:rsidRDefault="00E476D6"/>
    <w:p w14:paraId="6CE8B013" w14:textId="77777777" w:rsidR="00E476D6" w:rsidRDefault="00E476D6"/>
    <w:p w14:paraId="35B7BA92" w14:textId="77777777" w:rsidR="00E476D6" w:rsidRDefault="00E476D6"/>
    <w:p w14:paraId="647D3BA5" w14:textId="77777777" w:rsidR="00E476D6" w:rsidRDefault="00E476D6"/>
    <w:sectPr w:rsidR="00E476D6" w:rsidSect="002B5387">
      <w:headerReference w:type="default" r:id="rId6"/>
      <w:footerReference w:type="default" r:id="rId7"/>
      <w:pgSz w:w="16838" w:h="11906" w:orient="landscape"/>
      <w:pgMar w:top="709" w:right="1134" w:bottom="850" w:left="1134" w:header="426" w:footer="17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8E37D7" w14:textId="77777777" w:rsidR="00793096" w:rsidRDefault="00793096" w:rsidP="00793096">
      <w:r>
        <w:separator/>
      </w:r>
    </w:p>
  </w:endnote>
  <w:endnote w:type="continuationSeparator" w:id="0">
    <w:p w14:paraId="3E613663" w14:textId="77777777" w:rsidR="00793096" w:rsidRDefault="00793096" w:rsidP="00793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E4872" w14:textId="77777777" w:rsidR="00793096" w:rsidRPr="00793096" w:rsidRDefault="00793096">
    <w:pPr>
      <w:pStyle w:val="a6"/>
      <w:jc w:val="center"/>
      <w:rPr>
        <w:sz w:val="18"/>
        <w:szCs w:val="18"/>
      </w:rPr>
    </w:pPr>
  </w:p>
  <w:p w14:paraId="153E15FB" w14:textId="77777777" w:rsidR="00793096" w:rsidRDefault="0079309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B980F0" w14:textId="77777777" w:rsidR="00793096" w:rsidRDefault="00793096" w:rsidP="00793096">
      <w:r>
        <w:separator/>
      </w:r>
    </w:p>
  </w:footnote>
  <w:footnote w:type="continuationSeparator" w:id="0">
    <w:p w14:paraId="7220C04B" w14:textId="77777777" w:rsidR="00793096" w:rsidRDefault="00793096" w:rsidP="007930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8068420"/>
      <w:docPartObj>
        <w:docPartGallery w:val="Page Numbers (Top of Page)"/>
        <w:docPartUnique/>
      </w:docPartObj>
    </w:sdtPr>
    <w:sdtEndPr>
      <w:rPr>
        <w:sz w:val="18"/>
        <w:szCs w:val="18"/>
      </w:rPr>
    </w:sdtEndPr>
    <w:sdtContent>
      <w:p w14:paraId="1A34A033" w14:textId="77777777" w:rsidR="002B5387" w:rsidRPr="002B5387" w:rsidRDefault="002B5387">
        <w:pPr>
          <w:pStyle w:val="a4"/>
          <w:jc w:val="center"/>
          <w:rPr>
            <w:sz w:val="18"/>
            <w:szCs w:val="18"/>
          </w:rPr>
        </w:pPr>
        <w:r w:rsidRPr="002B5387">
          <w:rPr>
            <w:sz w:val="18"/>
            <w:szCs w:val="18"/>
          </w:rPr>
          <w:fldChar w:fldCharType="begin"/>
        </w:r>
        <w:r w:rsidRPr="002B5387">
          <w:rPr>
            <w:sz w:val="18"/>
            <w:szCs w:val="18"/>
          </w:rPr>
          <w:instrText>PAGE   \* MERGEFORMAT</w:instrText>
        </w:r>
        <w:r w:rsidRPr="002B5387">
          <w:rPr>
            <w:sz w:val="18"/>
            <w:szCs w:val="18"/>
          </w:rPr>
          <w:fldChar w:fldCharType="separate"/>
        </w:r>
        <w:r w:rsidR="007540BF" w:rsidRPr="007540BF">
          <w:rPr>
            <w:noProof/>
            <w:sz w:val="18"/>
            <w:szCs w:val="18"/>
            <w:lang w:val="ru-RU"/>
          </w:rPr>
          <w:t>8</w:t>
        </w:r>
        <w:r w:rsidRPr="002B5387">
          <w:rPr>
            <w:sz w:val="18"/>
            <w:szCs w:val="18"/>
          </w:rPr>
          <w:fldChar w:fldCharType="end"/>
        </w:r>
      </w:p>
    </w:sdtContent>
  </w:sdt>
  <w:p w14:paraId="6FF281BE" w14:textId="77777777" w:rsidR="002B5387" w:rsidRDefault="002B538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2CC8"/>
    <w:rsid w:val="002B5387"/>
    <w:rsid w:val="00393847"/>
    <w:rsid w:val="003D5C2E"/>
    <w:rsid w:val="00745FBC"/>
    <w:rsid w:val="007540BF"/>
    <w:rsid w:val="00793096"/>
    <w:rsid w:val="0094459D"/>
    <w:rsid w:val="009E08C0"/>
    <w:rsid w:val="00BE2CC8"/>
    <w:rsid w:val="00D92EF5"/>
    <w:rsid w:val="00E04600"/>
    <w:rsid w:val="00E47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352247E"/>
  <w15:chartTrackingRefBased/>
  <w15:docId w15:val="{782CB9C5-974B-481D-84A7-642025491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08C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E08C0"/>
    <w:pPr>
      <w:spacing w:after="0" w:line="240" w:lineRule="auto"/>
    </w:pPr>
    <w:rPr>
      <w:lang w:val="uk-UA"/>
    </w:rPr>
  </w:style>
  <w:style w:type="paragraph" w:styleId="a4">
    <w:name w:val="header"/>
    <w:basedOn w:val="a"/>
    <w:link w:val="a5"/>
    <w:uiPriority w:val="99"/>
    <w:unhideWhenUsed/>
    <w:rsid w:val="00793096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793096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793096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793096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E476D6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E476D6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5103</Words>
  <Characters>2910</Characters>
  <Application>Microsoft Office Word</Application>
  <DocSecurity>4</DocSecurity>
  <Lines>24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Прохоренко Вікторія Леонідівна</dc:creator>
  <cp:keywords/>
  <dc:description/>
  <cp:lastModifiedBy>Парубченко Тетяна  Володимирівна</cp:lastModifiedBy>
  <cp:revision>2</cp:revision>
  <cp:lastPrinted>2022-06-14T12:19:00Z</cp:lastPrinted>
  <dcterms:created xsi:type="dcterms:W3CDTF">2022-06-14T14:22:00Z</dcterms:created>
  <dcterms:modified xsi:type="dcterms:W3CDTF">2022-06-14T14:22:00Z</dcterms:modified>
</cp:coreProperties>
</file>