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BFE69" w14:textId="77777777" w:rsidR="00A2175B" w:rsidRPr="009132B2" w:rsidRDefault="00A2175B" w:rsidP="00CF03A7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14:paraId="11025723" w14:textId="77777777" w:rsidR="00A2175B" w:rsidRPr="009132B2" w:rsidRDefault="00A2175B" w:rsidP="00A2175B">
      <w:pPr>
        <w:pStyle w:val="170"/>
        <w:shd w:val="clear" w:color="auto" w:fill="auto"/>
        <w:spacing w:after="6" w:line="220" w:lineRule="exact"/>
        <w:ind w:left="220"/>
        <w:rPr>
          <w:sz w:val="24"/>
          <w:szCs w:val="24"/>
        </w:rPr>
      </w:pPr>
      <w:r w:rsidRPr="009132B2">
        <w:rPr>
          <w:sz w:val="24"/>
          <w:szCs w:val="24"/>
        </w:rPr>
        <w:t>ТАБЛИЦЯ</w:t>
      </w:r>
    </w:p>
    <w:p w14:paraId="21D599EE" w14:textId="77777777" w:rsidR="00A2175B" w:rsidRPr="009132B2" w:rsidRDefault="00A2175B" w:rsidP="00A2175B">
      <w:pPr>
        <w:pStyle w:val="170"/>
        <w:shd w:val="clear" w:color="auto" w:fill="auto"/>
        <w:spacing w:after="0" w:line="220" w:lineRule="exact"/>
        <w:ind w:left="220"/>
        <w:rPr>
          <w:sz w:val="24"/>
          <w:szCs w:val="24"/>
        </w:rPr>
      </w:pPr>
      <w:r w:rsidRPr="009132B2">
        <w:rPr>
          <w:sz w:val="24"/>
          <w:szCs w:val="24"/>
        </w:rPr>
        <w:t>нормативів з фізичної підготовки кандидатів на заміщення вакантних посад співробітників Служби судової охорони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4288"/>
        <w:gridCol w:w="821"/>
        <w:gridCol w:w="814"/>
        <w:gridCol w:w="680"/>
        <w:gridCol w:w="839"/>
        <w:gridCol w:w="968"/>
        <w:gridCol w:w="972"/>
        <w:gridCol w:w="857"/>
        <w:gridCol w:w="864"/>
        <w:gridCol w:w="868"/>
        <w:gridCol w:w="860"/>
        <w:gridCol w:w="875"/>
        <w:gridCol w:w="918"/>
      </w:tblGrid>
      <w:tr w:rsidR="00A2175B" w:rsidRPr="009132B2" w14:paraId="1EA23C4A" w14:textId="77777777" w:rsidTr="00A2175B">
        <w:trPr>
          <w:trHeight w:hRule="exact" w:val="659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F0C7D" w14:textId="77777777" w:rsidR="00A2175B" w:rsidRPr="009132B2" w:rsidRDefault="00A2175B" w:rsidP="00A2175B">
            <w:pPr>
              <w:widowControl w:val="0"/>
              <w:spacing w:after="6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№</w:t>
            </w:r>
          </w:p>
          <w:p w14:paraId="170EE6C3" w14:textId="77777777" w:rsidR="00A2175B" w:rsidRPr="009132B2" w:rsidRDefault="00A2175B" w:rsidP="00A2175B">
            <w:pPr>
              <w:widowControl w:val="0"/>
              <w:spacing w:before="60"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з/п</w:t>
            </w:r>
          </w:p>
        </w:tc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78807" w14:textId="77777777" w:rsidR="00A2175B" w:rsidRPr="009132B2" w:rsidRDefault="00A2175B" w:rsidP="00A2175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Контрольна вправа</w:t>
            </w:r>
          </w:p>
        </w:tc>
        <w:tc>
          <w:tcPr>
            <w:tcW w:w="509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A4F6E" w14:textId="77777777" w:rsidR="00A2175B" w:rsidRPr="009132B2" w:rsidRDefault="00A2175B" w:rsidP="00A2175B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Норматив вважається «зараховано» у таких межах</w:t>
            </w:r>
          </w:p>
        </w:tc>
        <w:tc>
          <w:tcPr>
            <w:tcW w:w="52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F61576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Норматив вважається «зараховано» у таких межах</w:t>
            </w:r>
          </w:p>
        </w:tc>
      </w:tr>
      <w:tr w:rsidR="00A2175B" w:rsidRPr="009132B2" w14:paraId="47D525BD" w14:textId="77777777" w:rsidTr="00A2175B">
        <w:trPr>
          <w:trHeight w:hRule="exact" w:val="392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EFB66D" w14:textId="77777777" w:rsidR="00A2175B" w:rsidRPr="009132B2" w:rsidRDefault="00A2175B" w:rsidP="00A217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42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661BF" w14:textId="77777777" w:rsidR="00A2175B" w:rsidRPr="009132B2" w:rsidRDefault="00A2175B" w:rsidP="00A217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509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09051" w14:textId="77777777" w:rsidR="00A2175B" w:rsidRPr="009132B2" w:rsidRDefault="00A2175B" w:rsidP="00A2175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чоловіки</w:t>
            </w:r>
          </w:p>
        </w:tc>
        <w:tc>
          <w:tcPr>
            <w:tcW w:w="52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D222E" w14:textId="77777777" w:rsidR="00A2175B" w:rsidRPr="009132B2" w:rsidRDefault="00A2175B" w:rsidP="00A2175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жінки</w:t>
            </w:r>
          </w:p>
        </w:tc>
      </w:tr>
      <w:tr w:rsidR="00A2175B" w:rsidRPr="009132B2" w14:paraId="25B77B19" w14:textId="77777777" w:rsidTr="00A2175B">
        <w:trPr>
          <w:trHeight w:hRule="exact" w:val="900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159422" w14:textId="77777777" w:rsidR="00A2175B" w:rsidRPr="009132B2" w:rsidRDefault="00A2175B" w:rsidP="00A217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42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E0B956" w14:textId="77777777" w:rsidR="00A2175B" w:rsidRPr="009132B2" w:rsidRDefault="00A2175B" w:rsidP="00A217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uk-UA" w:bidi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33020A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І</w:t>
            </w:r>
          </w:p>
          <w:p w14:paraId="20E225C2" w14:textId="77777777" w:rsidR="00A2175B" w:rsidRPr="009132B2" w:rsidRDefault="00A2175B" w:rsidP="00A2175B">
            <w:pPr>
              <w:widowControl w:val="0"/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ДО 24 років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F3B13" w14:textId="77777777" w:rsidR="00A2175B" w:rsidRPr="009132B2" w:rsidRDefault="00A2175B" w:rsidP="00A2175B">
            <w:pPr>
              <w:widowControl w:val="0"/>
              <w:spacing w:after="0" w:line="252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ІІ-ИІ</w:t>
            </w:r>
          </w:p>
          <w:p w14:paraId="0F1A1934" w14:textId="77777777" w:rsidR="00A2175B" w:rsidRPr="009132B2" w:rsidRDefault="00A2175B" w:rsidP="00A2175B">
            <w:pPr>
              <w:widowControl w:val="0"/>
              <w:spacing w:after="0" w:line="252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25-34</w:t>
            </w:r>
          </w:p>
          <w:p w14:paraId="7745966F" w14:textId="77777777" w:rsidR="00A2175B" w:rsidRPr="009132B2" w:rsidRDefault="00A2175B" w:rsidP="00A2175B">
            <w:pPr>
              <w:widowControl w:val="0"/>
              <w:spacing w:after="0" w:line="252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92985" w14:textId="77777777" w:rsidR="00A2175B" w:rsidRPr="009132B2" w:rsidRDefault="00A2175B" w:rsidP="00A2175B">
            <w:pPr>
              <w:widowControl w:val="0"/>
              <w:spacing w:after="0" w:line="256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IV</w:t>
            </w:r>
          </w:p>
          <w:p w14:paraId="4BAA9D45" w14:textId="77777777" w:rsidR="00A2175B" w:rsidRPr="009132B2" w:rsidRDefault="00A2175B" w:rsidP="00A2175B">
            <w:pPr>
              <w:widowControl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35-39</w:t>
            </w:r>
          </w:p>
          <w:p w14:paraId="6B60449E" w14:textId="77777777" w:rsidR="00A2175B" w:rsidRPr="009132B2" w:rsidRDefault="00A2175B" w:rsidP="00A2175B">
            <w:pPr>
              <w:widowControl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355875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V</w:t>
            </w:r>
          </w:p>
          <w:p w14:paraId="048F7279" w14:textId="77777777" w:rsidR="00A2175B" w:rsidRPr="009132B2" w:rsidRDefault="00A2175B" w:rsidP="00A2175B">
            <w:pPr>
              <w:widowControl w:val="0"/>
              <w:spacing w:after="0" w:line="256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40-44</w:t>
            </w:r>
          </w:p>
          <w:p w14:paraId="0E274A00" w14:textId="77777777" w:rsidR="00A2175B" w:rsidRPr="009132B2" w:rsidRDefault="00A2175B" w:rsidP="00A2175B">
            <w:pPr>
              <w:widowControl w:val="0"/>
              <w:spacing w:after="0" w:line="256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4EA4C4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VI</w:t>
            </w:r>
          </w:p>
          <w:p w14:paraId="2813A09D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45-49</w:t>
            </w:r>
          </w:p>
          <w:p w14:paraId="14055D5C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B6059" w14:textId="77777777" w:rsidR="00A2175B" w:rsidRPr="009132B2" w:rsidRDefault="00A2175B" w:rsidP="00A2175B">
            <w:pPr>
              <w:widowControl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VII-VHI</w:t>
            </w:r>
          </w:p>
          <w:p w14:paraId="770C0C92" w14:textId="77777777" w:rsidR="00A2175B" w:rsidRPr="009132B2" w:rsidRDefault="00A2175B" w:rsidP="00A2175B">
            <w:pPr>
              <w:widowControl w:val="0"/>
              <w:spacing w:after="0" w:line="256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50-60</w:t>
            </w:r>
          </w:p>
          <w:p w14:paraId="244B3FDE" w14:textId="77777777" w:rsidR="00A2175B" w:rsidRPr="009132B2" w:rsidRDefault="00A2175B" w:rsidP="00A2175B">
            <w:pPr>
              <w:widowControl w:val="0"/>
              <w:spacing w:after="0" w:line="256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DE0D1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І</w:t>
            </w:r>
          </w:p>
          <w:p w14:paraId="5C06A277" w14:textId="77777777" w:rsidR="00A2175B" w:rsidRPr="009132B2" w:rsidRDefault="00A2175B" w:rsidP="00A2175B">
            <w:pPr>
              <w:widowControl w:val="0"/>
              <w:spacing w:after="0" w:line="25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ДО 24 років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3A8D8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II</w:t>
            </w:r>
          </w:p>
          <w:p w14:paraId="0CC11261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25-29</w:t>
            </w:r>
          </w:p>
          <w:p w14:paraId="65EAD7A5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FCEEC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III</w:t>
            </w:r>
          </w:p>
          <w:p w14:paraId="5F9228D8" w14:textId="77777777" w:rsidR="00A2175B" w:rsidRPr="009132B2" w:rsidRDefault="00A2175B" w:rsidP="00A2175B">
            <w:pPr>
              <w:widowControl w:val="0"/>
              <w:spacing w:after="0" w:line="256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30-34</w:t>
            </w:r>
          </w:p>
          <w:p w14:paraId="0535E314" w14:textId="77777777" w:rsidR="00A2175B" w:rsidRPr="009132B2" w:rsidRDefault="00A2175B" w:rsidP="00A2175B">
            <w:pPr>
              <w:widowControl w:val="0"/>
              <w:spacing w:after="0" w:line="256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52C5C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IV</w:t>
            </w:r>
          </w:p>
          <w:p w14:paraId="0193CB2C" w14:textId="77777777" w:rsidR="00A2175B" w:rsidRPr="009132B2" w:rsidRDefault="00A2175B" w:rsidP="00A2175B">
            <w:pPr>
              <w:widowControl w:val="0"/>
              <w:spacing w:after="0" w:line="256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35-39</w:t>
            </w:r>
          </w:p>
          <w:p w14:paraId="1DE6134E" w14:textId="77777777" w:rsidR="00A2175B" w:rsidRPr="009132B2" w:rsidRDefault="00A2175B" w:rsidP="00A2175B">
            <w:pPr>
              <w:widowControl w:val="0"/>
              <w:spacing w:after="0" w:line="256" w:lineRule="exact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F5348" w14:textId="77777777" w:rsidR="00A2175B" w:rsidRPr="009132B2" w:rsidRDefault="00A2175B" w:rsidP="00A2175B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V</w:t>
            </w:r>
          </w:p>
          <w:p w14:paraId="15AABC20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40-44</w:t>
            </w:r>
          </w:p>
          <w:p w14:paraId="51FFD3FB" w14:textId="77777777" w:rsidR="00A2175B" w:rsidRPr="009132B2" w:rsidRDefault="00A2175B" w:rsidP="00A2175B">
            <w:pPr>
              <w:widowControl w:val="0"/>
              <w:spacing w:after="0" w:line="256" w:lineRule="exact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років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7416CA" w14:textId="77777777" w:rsidR="00A2175B" w:rsidRPr="009132B2" w:rsidRDefault="00A2175B" w:rsidP="00A2175B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VI</w:t>
            </w:r>
          </w:p>
          <w:p w14:paraId="269B3A5F" w14:textId="77777777" w:rsidR="00A2175B" w:rsidRPr="009132B2" w:rsidRDefault="00A2175B" w:rsidP="00A2175B">
            <w:pPr>
              <w:widowControl w:val="0"/>
              <w:spacing w:after="0" w:line="252" w:lineRule="exact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45 і</w:t>
            </w:r>
          </w:p>
          <w:p w14:paraId="2C1B1313" w14:textId="77777777" w:rsidR="00A2175B" w:rsidRPr="009132B2" w:rsidRDefault="00A2175B" w:rsidP="00A2175B">
            <w:pPr>
              <w:widowControl w:val="0"/>
              <w:spacing w:after="0"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старше</w:t>
            </w:r>
          </w:p>
        </w:tc>
      </w:tr>
      <w:tr w:rsidR="00A2175B" w:rsidRPr="009132B2" w14:paraId="5D8D8961" w14:textId="77777777" w:rsidTr="00A2175B">
        <w:trPr>
          <w:trHeight w:hRule="exact" w:val="644"/>
        </w:trPr>
        <w:tc>
          <w:tcPr>
            <w:tcW w:w="1510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FA3498" w14:textId="77777777" w:rsidR="00A2175B" w:rsidRPr="009132B2" w:rsidRDefault="00A2175B" w:rsidP="00A2175B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Нормативи для кандидатів на службу до центрального органу управління, територіальних управлінь, підрозділів охорони,</w:t>
            </w:r>
          </w:p>
          <w:p w14:paraId="3BC05BC6" w14:textId="77777777" w:rsidR="00A2175B" w:rsidRPr="009132B2" w:rsidRDefault="00A2175B" w:rsidP="00A2175B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оперативно-чергової служби</w:t>
            </w:r>
          </w:p>
        </w:tc>
      </w:tr>
      <w:tr w:rsidR="00A2175B" w:rsidRPr="009132B2" w14:paraId="2D27C28D" w14:textId="77777777" w:rsidTr="00A2175B">
        <w:trPr>
          <w:trHeight w:hRule="exact" w:val="493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C2EE6" w14:textId="77777777" w:rsidR="00A2175B" w:rsidRPr="009132B2" w:rsidRDefault="00A2175B" w:rsidP="00A2175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</w:t>
            </w:r>
            <w:r w:rsidRPr="009132B2">
              <w:rPr>
                <w:rFonts w:ascii="Times New Roman" w:eastAsia="Franklin Gothic Heavy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FED2C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Комплексна силова вправа (разів за 1 хв)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A6CA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6267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A19B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D8829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D400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CEED5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32902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92472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7E07D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BE24B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52AA4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1B5CA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10</w:t>
            </w:r>
          </w:p>
        </w:tc>
      </w:tr>
      <w:tr w:rsidR="00A2175B" w:rsidRPr="009132B2" w14:paraId="77E2DFDD" w14:textId="77777777" w:rsidTr="00A2175B">
        <w:trPr>
          <w:trHeight w:hRule="exact" w:val="42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F6F97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8E1EE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Біг 100 м (с)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0146B" w14:textId="77777777" w:rsidR="00A2175B" w:rsidRPr="009132B2" w:rsidRDefault="00A2175B" w:rsidP="00A2175B">
            <w:pPr>
              <w:widowControl w:val="0"/>
              <w:spacing w:after="0" w:line="210" w:lineRule="exact"/>
              <w:ind w:lef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15.0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C261C" w14:textId="77777777" w:rsidR="00A2175B" w:rsidRPr="009132B2" w:rsidRDefault="00A2175B" w:rsidP="009132B2">
            <w:pPr>
              <w:widowControl w:val="0"/>
              <w:spacing w:after="0" w:line="210" w:lineRule="exact"/>
              <w:ind w:left="300" w:hanging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16.0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EE6D3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17.0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A00A7" w14:textId="77777777" w:rsidR="00A2175B" w:rsidRPr="009132B2" w:rsidRDefault="00A2175B" w:rsidP="009132B2">
            <w:pPr>
              <w:widowControl w:val="0"/>
              <w:spacing w:after="0" w:line="210" w:lineRule="exact"/>
              <w:ind w:left="256" w:hanging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17.5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7AB8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18.5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C6856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20.0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EB6AB4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16.0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975D2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17.0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9F200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18.0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5B575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19.0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EF99D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20.5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AA0AD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21.0</w:t>
            </w:r>
          </w:p>
        </w:tc>
      </w:tr>
      <w:tr w:rsidR="00A2175B" w:rsidRPr="009132B2" w14:paraId="7D1BDA78" w14:textId="77777777" w:rsidTr="00A2175B">
        <w:trPr>
          <w:trHeight w:hRule="exact" w:val="425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32B61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3F916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Біг 1000 м (хв., 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C79A75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4.05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D4FB3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74DA9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5.00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B18C0" w14:textId="77777777" w:rsidR="00A2175B" w:rsidRPr="009132B2" w:rsidRDefault="00A2175B" w:rsidP="009132B2">
            <w:pPr>
              <w:widowControl w:val="0"/>
              <w:spacing w:after="0" w:line="210" w:lineRule="exact"/>
              <w:ind w:left="256" w:hanging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5.30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134BF" w14:textId="77777777" w:rsidR="00A2175B" w:rsidRPr="009132B2" w:rsidRDefault="00A2175B" w:rsidP="00A2175B">
            <w:pPr>
              <w:widowControl w:val="0"/>
              <w:spacing w:after="0" w:line="210" w:lineRule="exact"/>
              <w:ind w:lef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6.00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169AB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6.50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5F764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93B43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6.10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35F65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6.40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F684E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7.30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13E2A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7.50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DC8C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8.10</w:t>
            </w:r>
          </w:p>
        </w:tc>
      </w:tr>
      <w:tr w:rsidR="00A2175B" w:rsidRPr="009132B2" w14:paraId="12738DFD" w14:textId="77777777" w:rsidTr="00A2175B">
        <w:trPr>
          <w:trHeight w:hRule="exact" w:val="43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9384A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12AC1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Човниковий біг 10 х 10 м (с)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A1E69D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30.0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8C6DE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34.0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1E99C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36.0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BD548" w14:textId="77777777" w:rsidR="00A2175B" w:rsidRPr="009132B2" w:rsidRDefault="00A2175B" w:rsidP="009132B2">
            <w:pPr>
              <w:widowControl w:val="0"/>
              <w:spacing w:after="0" w:line="210" w:lineRule="exact"/>
              <w:ind w:left="256" w:hanging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38.0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22596" w14:textId="77777777" w:rsidR="00A2175B" w:rsidRPr="009132B2" w:rsidRDefault="00A2175B" w:rsidP="00A2175B">
            <w:pPr>
              <w:widowControl w:val="0"/>
              <w:spacing w:after="0" w:line="210" w:lineRule="exact"/>
              <w:ind w:left="3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8E40D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42.0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71AA9B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34.0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AB4BB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38.0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43B28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40.0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E437A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42.0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5FE8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44.0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F3727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46.0</w:t>
            </w:r>
          </w:p>
        </w:tc>
      </w:tr>
      <w:tr w:rsidR="00A2175B" w:rsidRPr="009132B2" w14:paraId="02009EB7" w14:textId="77777777" w:rsidTr="00A2175B">
        <w:trPr>
          <w:trHeight w:hRule="exact" w:val="425"/>
        </w:trPr>
        <w:tc>
          <w:tcPr>
            <w:tcW w:w="1510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1AECF0" w14:textId="77777777" w:rsidR="00A2175B" w:rsidRPr="009132B2" w:rsidRDefault="00A2175B" w:rsidP="00A2175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Нормативи для кандидатів на службу до підрозділів особистої безпеки суддів та підрозділів швидкого реагування</w:t>
            </w:r>
          </w:p>
        </w:tc>
      </w:tr>
      <w:tr w:rsidR="00A2175B" w:rsidRPr="009132B2" w14:paraId="0A67E397" w14:textId="77777777" w:rsidTr="00A2175B">
        <w:trPr>
          <w:trHeight w:hRule="exact" w:val="46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578C4" w14:textId="77777777" w:rsidR="00A2175B" w:rsidRPr="009132B2" w:rsidRDefault="00A2175B" w:rsidP="00A2175B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</w:t>
            </w:r>
            <w:r w:rsidRPr="009132B2">
              <w:rPr>
                <w:rFonts w:ascii="Times New Roman" w:eastAsia="Franklin Gothic Heavy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6F070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Підтягування на перекладині (разів)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2E58F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D75DD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F9419" w14:textId="77777777" w:rsidR="00A2175B" w:rsidRPr="009132B2" w:rsidRDefault="00A2175B" w:rsidP="00A2175B">
            <w:pPr>
              <w:widowControl w:val="0"/>
              <w:spacing w:after="0" w:line="210" w:lineRule="exact"/>
              <w:ind w:lef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163D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F0F8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2CC1C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D3EF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4653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AC0C5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239B5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C9D3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7ECE5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</w:t>
            </w:r>
          </w:p>
        </w:tc>
      </w:tr>
      <w:tr w:rsidR="00A2175B" w:rsidRPr="009132B2" w14:paraId="252AE39A" w14:textId="77777777" w:rsidTr="00A2175B">
        <w:trPr>
          <w:trHeight w:hRule="exact" w:val="39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2C107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40F55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Біг 100 м (с)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D13B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13.4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8F851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13.8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B09CE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14.6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3D72A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15.2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229FE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15.8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1D6E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16.4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E4FC2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14.0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6986C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14.8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243FE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15.4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76287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16.0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BCD87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17.0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890E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17.5</w:t>
            </w:r>
          </w:p>
        </w:tc>
      </w:tr>
      <w:tr w:rsidR="00A2175B" w:rsidRPr="009132B2" w14:paraId="2CEEB6A6" w14:textId="77777777" w:rsidTr="00A2175B">
        <w:trPr>
          <w:trHeight w:hRule="exact" w:val="389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A58F1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3191F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Біг 1000 м (хв., 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7B8F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FBB9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B695D" w14:textId="77777777" w:rsidR="00A2175B" w:rsidRPr="009132B2" w:rsidRDefault="00A2175B" w:rsidP="00A2175B">
            <w:pPr>
              <w:widowControl w:val="0"/>
              <w:spacing w:after="0" w:line="210" w:lineRule="exact"/>
              <w:ind w:left="3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5FDC3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4E7AD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389669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5.30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F2DAF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87003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5.50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DE9F9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6.20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5C8DB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7.10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73368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7.30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BD8F4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7.50</w:t>
            </w:r>
          </w:p>
        </w:tc>
      </w:tr>
      <w:tr w:rsidR="00A2175B" w:rsidRPr="009132B2" w14:paraId="77844644" w14:textId="77777777" w:rsidTr="00A2175B">
        <w:trPr>
          <w:trHeight w:hRule="exact" w:val="39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1C603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4.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64B69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Біг 3000 м (хв., 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7F1AE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12.10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F87B1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12.35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53EDC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12.55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9422F" w14:textId="77777777" w:rsidR="00A2175B" w:rsidRPr="009132B2" w:rsidRDefault="00A2175B" w:rsidP="00A2175B">
            <w:pPr>
              <w:widowControl w:val="0"/>
              <w:spacing w:after="0" w:line="210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13.20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CCAC1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B4B78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B1017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4FF8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A8D5E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CE4502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A5349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A178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-</w:t>
            </w:r>
          </w:p>
        </w:tc>
      </w:tr>
      <w:tr w:rsidR="00A2175B" w:rsidRPr="009132B2" w14:paraId="34A5D709" w14:textId="77777777" w:rsidTr="00A2175B">
        <w:trPr>
          <w:trHeight w:hRule="exact" w:val="443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88475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5.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E49C2" w14:textId="77777777" w:rsidR="00A2175B" w:rsidRPr="009132B2" w:rsidRDefault="00A2175B" w:rsidP="00A2175B">
            <w:pPr>
              <w:widowControl w:val="0"/>
              <w:spacing w:after="0" w:line="2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Човниковий біг 10 х 10 м (с)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0555F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26.0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7D257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27.0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D0942" w14:textId="77777777" w:rsidR="00A2175B" w:rsidRPr="009132B2" w:rsidRDefault="00A2175B" w:rsidP="00A2175B">
            <w:pPr>
              <w:widowControl w:val="0"/>
              <w:spacing w:after="0" w:line="21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28.0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8DE8D" w14:textId="77777777" w:rsidR="00A2175B" w:rsidRPr="009132B2" w:rsidRDefault="00A2175B" w:rsidP="00A2175B">
            <w:pPr>
              <w:widowControl w:val="0"/>
              <w:spacing w:after="0" w:line="210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29.0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E9C3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29.5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ADCE3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30.0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8EF8C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29.0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A83BB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30.0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2C8DC7" w14:textId="77777777" w:rsidR="00A2175B" w:rsidRPr="009132B2" w:rsidRDefault="00A2175B" w:rsidP="00A2175B">
            <w:pPr>
              <w:widowControl w:val="0"/>
              <w:spacing w:after="0" w:line="21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31.0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7D40D" w14:textId="77777777" w:rsidR="00A2175B" w:rsidRPr="009132B2" w:rsidRDefault="00A2175B" w:rsidP="00A2175B">
            <w:pPr>
              <w:widowControl w:val="0"/>
              <w:spacing w:after="0" w:line="21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32.0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EB883" w14:textId="77777777" w:rsidR="00A2175B" w:rsidRPr="009132B2" w:rsidRDefault="00A2175B" w:rsidP="00A2175B">
            <w:pPr>
              <w:widowControl w:val="0"/>
              <w:spacing w:after="0" w:line="21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34.0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93F80" w14:textId="77777777" w:rsidR="00A2175B" w:rsidRPr="009132B2" w:rsidRDefault="00A2175B" w:rsidP="00A2175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 w:bidi="uk-UA"/>
              </w:rPr>
            </w:pPr>
            <w:r w:rsidRPr="009132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  <w:t>36.0</w:t>
            </w:r>
          </w:p>
        </w:tc>
      </w:tr>
    </w:tbl>
    <w:p w14:paraId="59373D53" w14:textId="77777777" w:rsidR="00A2175B" w:rsidRPr="009132B2" w:rsidRDefault="00A2175B" w:rsidP="00CF03A7">
      <w:pPr>
        <w:spacing w:after="0" w:line="240" w:lineRule="auto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14:paraId="373876D0" w14:textId="2C3DAB5D" w:rsidR="00A2175B" w:rsidRPr="009132B2" w:rsidRDefault="009132B2" w:rsidP="00A2175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Кандидати  на службу до підрозділів швидкого реагування та особистої безпеки суддів </w:t>
      </w:r>
      <w:r w:rsidR="005D7A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також 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>виконують вправи щодо володіння прийомами застосування сили, які включають прийоми бою (захисту) зі зброєю</w:t>
      </w:r>
      <w:r w:rsidR="00B613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>,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прийоми бою (захисту) рукою і ногою</w:t>
      </w:r>
      <w:r w:rsidR="00B613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, 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звільнення від захватів</w:t>
      </w:r>
      <w:r w:rsidR="00B613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>,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обеззброєння противника</w:t>
      </w:r>
      <w:r w:rsidR="00B613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>,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больові прийоми</w:t>
      </w:r>
      <w:r w:rsidR="00B6138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>,</w:t>
      </w:r>
      <w:r w:rsidRPr="00913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uk-UA" w:bidi="uk-UA"/>
        </w:rPr>
        <w:t xml:space="preserve"> кидки.</w:t>
      </w:r>
    </w:p>
    <w:p w14:paraId="179574BB" w14:textId="77777777" w:rsidR="00A2175B" w:rsidRPr="009132B2" w:rsidRDefault="00A2175B" w:rsidP="00A2175B">
      <w:pPr>
        <w:tabs>
          <w:tab w:val="left" w:pos="22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132B2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A2175B" w:rsidRPr="009132B2" w:rsidSect="00A2175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62E3B"/>
    <w:multiLevelType w:val="multilevel"/>
    <w:tmpl w:val="74403A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460B9D"/>
    <w:multiLevelType w:val="multilevel"/>
    <w:tmpl w:val="6DC0D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90034B"/>
    <w:multiLevelType w:val="multilevel"/>
    <w:tmpl w:val="017C4F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603E0D"/>
    <w:multiLevelType w:val="multilevel"/>
    <w:tmpl w:val="875E8B0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C0054"/>
    <w:multiLevelType w:val="multilevel"/>
    <w:tmpl w:val="92703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575974"/>
    <w:multiLevelType w:val="multilevel"/>
    <w:tmpl w:val="16B0B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5870757">
    <w:abstractNumId w:val="5"/>
  </w:num>
  <w:num w:numId="2" w16cid:durableId="409042925">
    <w:abstractNumId w:val="0"/>
  </w:num>
  <w:num w:numId="3" w16cid:durableId="446583417">
    <w:abstractNumId w:val="3"/>
  </w:num>
  <w:num w:numId="4" w16cid:durableId="1146387041">
    <w:abstractNumId w:val="2"/>
  </w:num>
  <w:num w:numId="5" w16cid:durableId="2020423054">
    <w:abstractNumId w:val="4"/>
  </w:num>
  <w:num w:numId="6" w16cid:durableId="25613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3A7"/>
    <w:rsid w:val="0012035B"/>
    <w:rsid w:val="00261436"/>
    <w:rsid w:val="005D7AD2"/>
    <w:rsid w:val="009132B2"/>
    <w:rsid w:val="00A2175B"/>
    <w:rsid w:val="00B61380"/>
    <w:rsid w:val="00CF03A7"/>
    <w:rsid w:val="00D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49E2"/>
  <w15:chartTrackingRefBased/>
  <w15:docId w15:val="{9C0EB8E4-3881-4E9A-B4BF-98D3FAF4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F03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03A7"/>
    <w:pPr>
      <w:widowControl w:val="0"/>
      <w:shd w:val="clear" w:color="auto" w:fill="FFFFFF"/>
      <w:spacing w:before="600" w:after="300" w:line="30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CF03A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">
    <w:name w:val="Заголовок №8_"/>
    <w:basedOn w:val="a0"/>
    <w:link w:val="80"/>
    <w:rsid w:val="00CF03A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03A7"/>
    <w:pPr>
      <w:widowControl w:val="0"/>
      <w:shd w:val="clear" w:color="auto" w:fill="FFFFFF"/>
      <w:spacing w:after="0" w:line="63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Заголовок №8"/>
    <w:basedOn w:val="a"/>
    <w:link w:val="8"/>
    <w:rsid w:val="00CF03A7"/>
    <w:pPr>
      <w:widowControl w:val="0"/>
      <w:shd w:val="clear" w:color="auto" w:fill="FFFFFF"/>
      <w:spacing w:before="300" w:after="0" w:line="320" w:lineRule="exact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Полужирный"/>
    <w:basedOn w:val="2"/>
    <w:rsid w:val="00CF03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2pt">
    <w:name w:val="Основной текст (2) + Интервал 2 pt"/>
    <w:basedOn w:val="2"/>
    <w:rsid w:val="00CF0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7">
    <w:name w:val="Основной текст (17)_"/>
    <w:basedOn w:val="a0"/>
    <w:link w:val="170"/>
    <w:rsid w:val="00A217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A2175B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ПП-01</dc:creator>
  <cp:keywords/>
  <dc:description/>
  <cp:lastModifiedBy>User</cp:lastModifiedBy>
  <cp:revision>2</cp:revision>
  <cp:lastPrinted>2021-04-29T07:25:00Z</cp:lastPrinted>
  <dcterms:created xsi:type="dcterms:W3CDTF">2023-05-25T06:53:00Z</dcterms:created>
  <dcterms:modified xsi:type="dcterms:W3CDTF">2023-05-25T06:53:00Z</dcterms:modified>
</cp:coreProperties>
</file>