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35223" w14:textId="163ED6B8" w:rsidR="00245435" w:rsidRDefault="00245435" w:rsidP="005B73CD">
      <w:pPr>
        <w:pStyle w:val="a5"/>
        <w:tabs>
          <w:tab w:val="left" w:pos="5245"/>
        </w:tabs>
        <w:rPr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0D285376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 xml:space="preserve">проведення </w:t>
      </w:r>
      <w:r w:rsidR="005B73CD">
        <w:rPr>
          <w:rStyle w:val="rvts15"/>
          <w:b/>
          <w:lang w:val="uk-UA"/>
        </w:rPr>
        <w:t>добору</w:t>
      </w:r>
      <w:r w:rsidRPr="00D62965">
        <w:rPr>
          <w:rStyle w:val="rvts15"/>
          <w:b/>
          <w:lang w:val="uk-UA"/>
        </w:rPr>
        <w:t xml:space="preserve">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55324E">
        <w:rPr>
          <w:rStyle w:val="rvts15"/>
          <w:b/>
          <w:lang w:val="uk-UA"/>
        </w:rPr>
        <w:t>В</w:t>
      </w:r>
      <w:r w:rsidRPr="00D62965">
        <w:rPr>
          <w:rStyle w:val="rvts15"/>
          <w:b/>
          <w:lang w:val="uk-UA"/>
        </w:rPr>
        <w:t xml:space="preserve">» - </w:t>
      </w:r>
      <w:r w:rsidR="0055324E">
        <w:rPr>
          <w:rStyle w:val="rvts15"/>
          <w:b/>
          <w:lang w:val="uk-UA"/>
        </w:rPr>
        <w:t>головного спеціаліста юридичного сектору</w:t>
      </w:r>
      <w:r w:rsidR="00B257B7">
        <w:rPr>
          <w:rStyle w:val="rvts15"/>
          <w:b/>
          <w:lang w:val="uk-UA"/>
        </w:rPr>
        <w:t xml:space="preserve"> </w:t>
      </w:r>
      <w:bookmarkStart w:id="0" w:name="_GoBack"/>
      <w:r w:rsidR="00B257B7">
        <w:rPr>
          <w:rStyle w:val="rvts15"/>
          <w:b/>
          <w:lang w:val="uk-UA"/>
        </w:rPr>
        <w:t xml:space="preserve">територіального управління Державної судової адміністрації України в Донецькій області </w:t>
      </w:r>
    </w:p>
    <w:bookmarkEnd w:id="0"/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16BBD" w14:textId="26946E2D" w:rsidR="003B0F0E" w:rsidRPr="0055324E" w:rsidRDefault="0055324E" w:rsidP="009C5F5A">
            <w:pPr>
              <w:ind w:left="13" w:firstLine="0"/>
              <w:rPr>
                <w:color w:val="000000"/>
                <w:sz w:val="24"/>
              </w:rPr>
            </w:pPr>
            <w:r>
              <w:rPr>
                <w:color w:val="000000"/>
              </w:rPr>
              <w:t>1</w:t>
            </w:r>
            <w:r w:rsidRPr="0055324E">
              <w:rPr>
                <w:color w:val="000000"/>
                <w:sz w:val="24"/>
              </w:rPr>
              <w:t>.Організовує претензійну та веде позовну роботу; представляє у встановленому законодавством порядку інтереси Державної судової адміністрації України та територіального управління  у судах загальної юрисдикції, органах державної влади, на підприємствах, в установах, організаціях у межах компетенції.</w:t>
            </w:r>
          </w:p>
          <w:p w14:paraId="1E6F1564" w14:textId="169C7F0B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color w:val="000000"/>
                <w:sz w:val="24"/>
              </w:rPr>
              <w:t>2.</w:t>
            </w:r>
            <w:r w:rsidRPr="0055324E">
              <w:rPr>
                <w:sz w:val="24"/>
              </w:rPr>
              <w:t xml:space="preserve"> Забезпечує правильного застосування законодавства у територіальному управлінні. Перевіряє відповідності законодавству проектів наказів</w:t>
            </w:r>
          </w:p>
          <w:p w14:paraId="0CC288EA" w14:textId="26516EAD" w:rsidR="0055324E" w:rsidRPr="0055324E" w:rsidRDefault="0055324E" w:rsidP="009C5F5A">
            <w:pPr>
              <w:ind w:left="13" w:firstLine="0"/>
              <w:rPr>
                <w:color w:val="000000"/>
                <w:sz w:val="24"/>
              </w:rPr>
            </w:pPr>
            <w:r w:rsidRPr="0055324E">
              <w:rPr>
                <w:color w:val="000000"/>
                <w:sz w:val="24"/>
              </w:rPr>
              <w:t>3.Сприяє своєчасному вжиттю заходів за рішеннями, постановами,  ухвалами та окремими ухвалами суду, відповідними документами інших правоохоронних і контролюючих органів.</w:t>
            </w:r>
          </w:p>
          <w:p w14:paraId="4F192D64" w14:textId="1D0F9A26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sz w:val="24"/>
              </w:rPr>
              <w:t>4.Бере участь у підготовці, укладенні та контролі за виконанням господарських договорів з іншими підприємствами, установами та організаціями, дає правову оцінку їх проектам.</w:t>
            </w:r>
          </w:p>
          <w:p w14:paraId="2E09B1B4" w14:textId="69B6010A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sz w:val="24"/>
              </w:rPr>
              <w:t>5.Веде облік  та роботу з документами щодо земельних ділянок та будівель (приміщень) місцевих загальних судів Донецької області, які знаходяться на балансі територіального управління</w:t>
            </w:r>
            <w:r>
              <w:rPr>
                <w:sz w:val="24"/>
              </w:rPr>
              <w:t>.</w:t>
            </w:r>
          </w:p>
          <w:p w14:paraId="16BCDD3F" w14:textId="5C2DF251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sz w:val="24"/>
              </w:rPr>
              <w:t>6.Здійснює контроль за укладенням та виконанням договорів оренди, страхування приміщень, що знаходяться у оперативному управлінні та в оренді. Здійснює інші функції, необхідні для виконання покладених на сектор завдань</w:t>
            </w:r>
            <w:r>
              <w:rPr>
                <w:sz w:val="24"/>
              </w:rPr>
              <w:t>.</w:t>
            </w:r>
          </w:p>
          <w:p w14:paraId="297C7403" w14:textId="6AEB33C5" w:rsidR="0055324E" w:rsidRPr="0055324E" w:rsidRDefault="0055324E" w:rsidP="009C5F5A">
            <w:pPr>
              <w:ind w:left="13" w:firstLine="0"/>
              <w:rPr>
                <w:color w:val="000000"/>
                <w:sz w:val="24"/>
              </w:rPr>
            </w:pPr>
            <w:r w:rsidRPr="0055324E">
              <w:rPr>
                <w:color w:val="000000"/>
                <w:sz w:val="24"/>
              </w:rPr>
              <w:t xml:space="preserve">7.Здійснює розгляд звернень громадян з питань, що належать </w:t>
            </w:r>
            <w:proofErr w:type="spellStart"/>
            <w:r w:rsidRPr="0055324E">
              <w:rPr>
                <w:color w:val="000000"/>
                <w:sz w:val="24"/>
              </w:rPr>
              <w:t>до  компетен</w:t>
            </w:r>
            <w:proofErr w:type="spellEnd"/>
            <w:r w:rsidRPr="0055324E">
              <w:rPr>
                <w:color w:val="000000"/>
                <w:sz w:val="24"/>
              </w:rPr>
              <w:t>ції територіального управління, виявляє причини і умови, що породжують скарги громадян, та вживає заходів до їх усунення, проводить аналітичну роботу з цих питань</w:t>
            </w:r>
            <w:r>
              <w:rPr>
                <w:color w:val="000000"/>
                <w:sz w:val="24"/>
              </w:rPr>
              <w:t>.</w:t>
            </w:r>
          </w:p>
          <w:p w14:paraId="2067D31D" w14:textId="6784C0F4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sz w:val="24"/>
              </w:rPr>
              <w:t>8.Проводить іншу роботу, пов’язану із застосуванням законодавства про працю  та державну службу</w:t>
            </w:r>
            <w:r>
              <w:rPr>
                <w:sz w:val="24"/>
              </w:rPr>
              <w:t>.</w:t>
            </w:r>
          </w:p>
          <w:p w14:paraId="4010F8DB" w14:textId="62F86812" w:rsidR="0055324E" w:rsidRPr="0055324E" w:rsidRDefault="0055324E" w:rsidP="009C5F5A">
            <w:pPr>
              <w:ind w:left="13" w:firstLine="0"/>
              <w:rPr>
                <w:sz w:val="24"/>
              </w:rPr>
            </w:pPr>
            <w:r w:rsidRPr="0055324E">
              <w:rPr>
                <w:color w:val="000000"/>
                <w:sz w:val="24"/>
              </w:rPr>
              <w:t>9.Бере участь, в межах своєї компетенції, у перевірках діяльності</w:t>
            </w:r>
            <w:r w:rsidRPr="0055324E">
              <w:rPr>
                <w:sz w:val="24"/>
              </w:rPr>
              <w:t xml:space="preserve"> в судах області  з питань компетенції Сектору.</w:t>
            </w:r>
          </w:p>
          <w:p w14:paraId="2E33A53F" w14:textId="0652C0E4" w:rsidR="0055324E" w:rsidRPr="0004589D" w:rsidRDefault="0055324E" w:rsidP="0055324E">
            <w:pPr>
              <w:ind w:left="13" w:firstLine="0"/>
              <w:rPr>
                <w:noProof/>
                <w:sz w:val="24"/>
              </w:rPr>
            </w:pPr>
            <w:r w:rsidRPr="0055324E">
              <w:rPr>
                <w:sz w:val="24"/>
              </w:rPr>
              <w:t>10.Виконує інші завдання за дорученням завідувача сектору, начальника  територіального управління, що належать до компетенції сектору</w:t>
            </w:r>
            <w:r>
              <w:rPr>
                <w:sz w:val="24"/>
              </w:rPr>
              <w:t>.</w:t>
            </w: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44F313B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27053E7F" w:rsidR="001320F6" w:rsidRPr="001D3320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 w:rsidRPr="001D3320"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D93B5A">
              <w:rPr>
                <w:spacing w:val="-2"/>
                <w:sz w:val="24"/>
                <w:lang w:eastAsia="uk-UA"/>
              </w:rPr>
              <w:t>13633 грн</w:t>
            </w:r>
          </w:p>
          <w:p w14:paraId="12207E1C" w14:textId="5DD1F1BB" w:rsidR="003B0F0E" w:rsidRPr="001D3320" w:rsidRDefault="001320F6" w:rsidP="001320F6">
            <w:pPr>
              <w:ind w:left="16" w:right="40" w:hanging="3"/>
              <w:rPr>
                <w:sz w:val="24"/>
              </w:rPr>
            </w:pPr>
            <w:r w:rsidRPr="001D3320"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 w:rsidRPr="001D3320">
              <w:rPr>
                <w:spacing w:val="-4"/>
                <w:sz w:val="24"/>
              </w:rPr>
              <w:t>«Про державну службу</w:t>
            </w:r>
            <w:r w:rsidR="00441EB0" w:rsidRPr="001D3320">
              <w:rPr>
                <w:spacing w:val="-4"/>
                <w:sz w:val="24"/>
              </w:rPr>
              <w:t>»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C739C0" w14:textId="684311B5" w:rsidR="00605F43" w:rsidRPr="001D3320" w:rsidRDefault="0055324E" w:rsidP="00605F43">
            <w:pPr>
              <w:pStyle w:val="a4"/>
              <w:jc w:val="both"/>
            </w:pPr>
            <w:r>
              <w:rPr>
                <w:color w:val="000000"/>
                <w:lang w:val="uk-UA"/>
              </w:rPr>
              <w:t>С</w:t>
            </w:r>
            <w:proofErr w:type="spellStart"/>
            <w:r w:rsidR="00605F43" w:rsidRPr="001D3320">
              <w:rPr>
                <w:color w:val="000000"/>
              </w:rPr>
              <w:t>троково</w:t>
            </w:r>
            <w:proofErr w:type="spellEnd"/>
            <w:r w:rsidR="00605F43" w:rsidRPr="001D3320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 xml:space="preserve"> </w:t>
            </w:r>
            <w:r w:rsidR="00605F43" w:rsidRPr="001D3320">
              <w:rPr>
                <w:color w:val="000000"/>
              </w:rPr>
              <w:t xml:space="preserve">до призначення на </w:t>
            </w:r>
            <w:proofErr w:type="spellStart"/>
            <w:r w:rsidR="00605F43" w:rsidRPr="001D3320">
              <w:rPr>
                <w:color w:val="000000"/>
              </w:rPr>
              <w:t>цю</w:t>
            </w:r>
            <w:proofErr w:type="spellEnd"/>
            <w:r w:rsidR="00605F43" w:rsidRPr="001D3320">
              <w:rPr>
                <w:color w:val="000000"/>
              </w:rPr>
              <w:t xml:space="preserve"> посаду </w:t>
            </w:r>
            <w:proofErr w:type="spellStart"/>
            <w:r w:rsidR="00605F43" w:rsidRPr="001D3320">
              <w:rPr>
                <w:color w:val="000000"/>
              </w:rPr>
              <w:t>переможця</w:t>
            </w:r>
            <w:proofErr w:type="spellEnd"/>
            <w:r w:rsidR="00605F43" w:rsidRPr="001D3320">
              <w:rPr>
                <w:color w:val="000000"/>
              </w:rPr>
              <w:t xml:space="preserve"> конкурсу </w:t>
            </w:r>
            <w:proofErr w:type="spellStart"/>
            <w:r w:rsidR="00605F43" w:rsidRPr="001D3320">
              <w:rPr>
                <w:color w:val="000000"/>
              </w:rPr>
              <w:t>або</w:t>
            </w:r>
            <w:proofErr w:type="spellEnd"/>
            <w:r w:rsidR="00605F43" w:rsidRPr="001D3320">
              <w:rPr>
                <w:color w:val="000000"/>
              </w:rPr>
              <w:t xml:space="preserve"> до </w:t>
            </w:r>
            <w:proofErr w:type="spellStart"/>
            <w:r w:rsidR="00605F43" w:rsidRPr="001D3320">
              <w:rPr>
                <w:color w:val="000000"/>
              </w:rPr>
              <w:t>спливу</w:t>
            </w:r>
            <w:proofErr w:type="spellEnd"/>
            <w:r w:rsidR="00605F43" w:rsidRPr="001D3320">
              <w:rPr>
                <w:color w:val="000000"/>
              </w:rPr>
              <w:t xml:space="preserve"> 12 </w:t>
            </w:r>
            <w:proofErr w:type="spellStart"/>
            <w:r w:rsidR="00605F43" w:rsidRPr="001D3320">
              <w:rPr>
                <w:color w:val="000000"/>
              </w:rPr>
              <w:t>місяців</w:t>
            </w:r>
            <w:proofErr w:type="spellEnd"/>
            <w:r w:rsidR="00605F43" w:rsidRPr="001D3320">
              <w:rPr>
                <w:color w:val="000000"/>
              </w:rPr>
              <w:t xml:space="preserve"> з дня </w:t>
            </w:r>
            <w:proofErr w:type="spellStart"/>
            <w:r w:rsidR="00605F43" w:rsidRPr="001D3320">
              <w:rPr>
                <w:color w:val="000000"/>
              </w:rPr>
              <w:t>припинення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чи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скасування</w:t>
            </w:r>
            <w:proofErr w:type="spellEnd"/>
            <w:r w:rsidR="00605F43" w:rsidRPr="001D3320">
              <w:rPr>
                <w:color w:val="000000"/>
              </w:rPr>
              <w:t xml:space="preserve"> </w:t>
            </w:r>
            <w:proofErr w:type="spellStart"/>
            <w:r w:rsidR="00605F43" w:rsidRPr="001D3320">
              <w:rPr>
                <w:color w:val="000000"/>
              </w:rPr>
              <w:t>воєнного</w:t>
            </w:r>
            <w:proofErr w:type="spellEnd"/>
            <w:r w:rsidR="00605F43" w:rsidRPr="001D3320">
              <w:rPr>
                <w:color w:val="000000"/>
              </w:rPr>
              <w:t xml:space="preserve"> стану</w:t>
            </w:r>
          </w:p>
          <w:p w14:paraId="23C54697" w14:textId="013AE7B8" w:rsidR="003B0F0E" w:rsidRPr="001D3320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  <w:rPr>
                <w:lang w:val="ru-RU"/>
              </w:rPr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FCE2F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r w:rsidRPr="001D3320">
              <w:rPr>
                <w:color w:val="000000"/>
                <w:sz w:val="24"/>
                <w:lang w:val="ru-RU"/>
              </w:rPr>
              <w:t xml:space="preserve">Особа, яка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бажає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взяти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участь </w:t>
            </w:r>
            <w:proofErr w:type="gramStart"/>
            <w:r w:rsidRPr="001D3320">
              <w:rPr>
                <w:color w:val="000000"/>
                <w:sz w:val="24"/>
                <w:lang w:val="ru-RU"/>
              </w:rPr>
              <w:t>у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добор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подає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резюме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встановленого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зразка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в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якому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обов’язково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зазначається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така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: </w:t>
            </w:r>
          </w:p>
          <w:p w14:paraId="189B4BC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пр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ізвище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ім’я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по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батькові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кандидата; </w:t>
            </w:r>
          </w:p>
          <w:p w14:paraId="18B63642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r w:rsidRPr="001D3320">
              <w:rPr>
                <w:color w:val="000000"/>
                <w:sz w:val="24"/>
                <w:lang w:val="ru-RU"/>
              </w:rPr>
              <w:t>реквізити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документа,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що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посвідчує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особу та </w:t>
            </w: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ідтверджує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громадянство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України; </w:t>
            </w:r>
          </w:p>
          <w:p w14:paraId="214C4138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п</w:t>
            </w:r>
            <w:proofErr w:type="gramEnd"/>
            <w:r w:rsidRPr="001D3320">
              <w:rPr>
                <w:color w:val="000000"/>
                <w:sz w:val="24"/>
                <w:lang w:val="ru-RU"/>
              </w:rPr>
              <w:t>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ступеня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вищої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освіти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підтвердження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рівня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вільного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володіння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державною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мовою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lastRenderedPageBreak/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>); </w:t>
            </w:r>
          </w:p>
          <w:p w14:paraId="056EC083" w14:textId="77777777" w:rsidR="00605F43" w:rsidRPr="001D3320" w:rsidRDefault="00605F43" w:rsidP="00605F43">
            <w:pPr>
              <w:ind w:firstLine="0"/>
              <w:rPr>
                <w:sz w:val="24"/>
                <w:lang w:val="ru-RU"/>
              </w:rPr>
            </w:pPr>
            <w:proofErr w:type="spellStart"/>
            <w:proofErr w:type="gramStart"/>
            <w:r w:rsidRPr="001D3320">
              <w:rPr>
                <w:color w:val="000000"/>
                <w:sz w:val="24"/>
                <w:lang w:val="ru-RU"/>
              </w:rPr>
              <w:t>відомості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про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стаж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державної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служби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досвід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роботи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відповідній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сфері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визначених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у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кваліфікаційних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вимогах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, та на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керівних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посадах (за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наявності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відповідних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вимог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);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інформація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для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зворотнього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зв’язку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(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контактний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номер телефону, </w:t>
            </w:r>
            <w:proofErr w:type="spellStart"/>
            <w:r w:rsidRPr="001D3320">
              <w:rPr>
                <w:color w:val="000000"/>
                <w:sz w:val="24"/>
                <w:lang w:val="ru-RU"/>
              </w:rPr>
              <w:t>електронна</w:t>
            </w:r>
            <w:proofErr w:type="spellEnd"/>
            <w:r w:rsidRPr="001D3320">
              <w:rPr>
                <w:color w:val="000000"/>
                <w:sz w:val="24"/>
                <w:lang w:val="ru-RU"/>
              </w:rPr>
              <w:t xml:space="preserve"> адреса).</w:t>
            </w:r>
            <w:proofErr w:type="gramEnd"/>
          </w:p>
          <w:p w14:paraId="1AF0DC77" w14:textId="77777777" w:rsidR="003B0F0E" w:rsidRPr="001D3320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1" w:name="n1335"/>
            <w:bookmarkStart w:id="2" w:name="n348"/>
            <w:bookmarkStart w:id="3" w:name="n1339"/>
            <w:bookmarkStart w:id="4" w:name="n1340"/>
            <w:bookmarkEnd w:id="1"/>
            <w:bookmarkEnd w:id="2"/>
            <w:bookmarkEnd w:id="3"/>
            <w:bookmarkEnd w:id="4"/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9B4F4" w14:textId="77777777" w:rsidR="003B0F0E" w:rsidRDefault="003B0F0E" w:rsidP="00605F43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 xml:space="preserve">Місце або спосіб проведення співбесіди </w:t>
            </w:r>
          </w:p>
          <w:p w14:paraId="70B0304C" w14:textId="3E5F30A3" w:rsidR="00605F43" w:rsidRPr="0004589D" w:rsidRDefault="00605F43" w:rsidP="00605F43">
            <w:pPr>
              <w:pStyle w:val="rvps14"/>
              <w:spacing w:beforeAutospacing="0" w:afterAutospacing="0"/>
              <w:ind w:left="142" w:right="126"/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3ED68" w14:textId="77777777" w:rsidR="00605F43" w:rsidRPr="001D3320" w:rsidRDefault="003B0F0E" w:rsidP="00605F43">
            <w:pPr>
              <w:pStyle w:val="a4"/>
              <w:spacing w:before="0" w:beforeAutospacing="0" w:after="160" w:afterAutospacing="0"/>
              <w:rPr>
                <w:lang w:val="uk-UA"/>
              </w:rPr>
            </w:pPr>
            <w:r w:rsidRPr="001D3320">
              <w:rPr>
                <w:lang w:val="uk-UA"/>
              </w:rPr>
              <w:t xml:space="preserve">Проведення співбесіди </w:t>
            </w:r>
            <w:r w:rsidR="00B670FF" w:rsidRPr="001D3320">
              <w:rPr>
                <w:lang w:val="uk-UA"/>
              </w:rPr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</w:t>
            </w:r>
            <w:r w:rsidR="00B670FF" w:rsidRPr="001D3320">
              <w:t xml:space="preserve">Добровольського 2. </w:t>
            </w:r>
          </w:p>
          <w:p w14:paraId="391F91E4" w14:textId="53978D7D" w:rsidR="00605F43" w:rsidRPr="001D3320" w:rsidRDefault="00605F43" w:rsidP="00605F43">
            <w:pPr>
              <w:pStyle w:val="a4"/>
              <w:spacing w:before="0" w:beforeAutospacing="0" w:after="160" w:afterAutospacing="0"/>
            </w:pPr>
            <w:r w:rsidRPr="001D3320">
              <w:rPr>
                <w:color w:val="000000"/>
              </w:rPr>
              <w:t>(</w:t>
            </w:r>
            <w:proofErr w:type="spellStart"/>
            <w:r w:rsidRPr="001D3320">
              <w:rPr>
                <w:color w:val="000000"/>
              </w:rPr>
              <w:t>проведення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співбесіди</w:t>
            </w:r>
            <w:proofErr w:type="spellEnd"/>
            <w:r w:rsidRPr="001D3320">
              <w:rPr>
                <w:color w:val="000000"/>
              </w:rPr>
              <w:t xml:space="preserve"> за </w:t>
            </w:r>
            <w:proofErr w:type="spellStart"/>
            <w:r w:rsidRPr="001D3320">
              <w:rPr>
                <w:color w:val="000000"/>
              </w:rPr>
              <w:t>фізичної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присутності</w:t>
            </w:r>
            <w:proofErr w:type="spellEnd"/>
            <w:r w:rsidRPr="001D3320">
              <w:rPr>
                <w:color w:val="000000"/>
              </w:rPr>
              <w:t xml:space="preserve"> </w:t>
            </w:r>
            <w:proofErr w:type="spellStart"/>
            <w:r w:rsidRPr="001D3320">
              <w:rPr>
                <w:color w:val="000000"/>
              </w:rPr>
              <w:t>кандидатів</w:t>
            </w:r>
            <w:proofErr w:type="spellEnd"/>
            <w:r w:rsidRPr="001D3320">
              <w:rPr>
                <w:color w:val="000000"/>
              </w:rPr>
              <w:t>)</w:t>
            </w:r>
          </w:p>
          <w:p w14:paraId="0B2CA934" w14:textId="77777777" w:rsidR="00605F43" w:rsidRPr="001D3320" w:rsidRDefault="00605F43" w:rsidP="00605F43">
            <w:pPr>
              <w:spacing w:after="160"/>
              <w:ind w:firstLine="0"/>
              <w:jc w:val="left"/>
              <w:rPr>
                <w:sz w:val="24"/>
                <w:lang w:val="ru-RU"/>
              </w:rPr>
            </w:pPr>
            <w:proofErr w:type="gram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Дата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співбесіди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– буде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повідомлено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додатково за номерами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телефонів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, які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будуть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>вказані</w:t>
            </w:r>
            <w:proofErr w:type="spellEnd"/>
            <w:r w:rsidRPr="001D3320">
              <w:rPr>
                <w:color w:val="000000"/>
                <w:sz w:val="24"/>
                <w:shd w:val="clear" w:color="auto" w:fill="FFFFFF"/>
                <w:lang w:val="ru-RU"/>
              </w:rPr>
              <w:t xml:space="preserve"> в резюме</w:t>
            </w:r>
            <w:proofErr w:type="gramEnd"/>
          </w:p>
          <w:p w14:paraId="3239C820" w14:textId="0B23F1C1" w:rsidR="003B0F0E" w:rsidRPr="001D3320" w:rsidRDefault="003B0F0E" w:rsidP="00B670FF">
            <w:pPr>
              <w:pStyle w:val="rvps14"/>
              <w:spacing w:before="0" w:beforeAutospacing="0" w:after="0" w:afterAutospacing="0"/>
              <w:rPr>
                <w:lang w:val="ru-RU"/>
              </w:rPr>
            </w:pP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612E179B" w:rsidR="003B0F0E" w:rsidRPr="001D3320" w:rsidRDefault="004B183F" w:rsidP="00605F43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proofErr w:type="spellStart"/>
            <w:r w:rsidRPr="001D3320">
              <w:rPr>
                <w:lang w:val="uk-UA"/>
              </w:rPr>
              <w:t>Бєлєнькова</w:t>
            </w:r>
            <w:proofErr w:type="spellEnd"/>
            <w:r w:rsidRPr="001D3320">
              <w:rPr>
                <w:lang w:val="uk-UA"/>
              </w:rPr>
              <w:t xml:space="preserve"> Світлана Миколаївна</w:t>
            </w:r>
            <w:r w:rsidR="003B0F0E" w:rsidRPr="001D3320">
              <w:rPr>
                <w:lang w:val="uk-UA"/>
              </w:rPr>
              <w:t xml:space="preserve">, </w:t>
            </w:r>
            <w:r w:rsidR="00605F43" w:rsidRPr="001D3320">
              <w:rPr>
                <w:lang w:val="uk-UA"/>
              </w:rPr>
              <w:t>05066978135</w:t>
            </w:r>
            <w:r w:rsidR="003B0F0E" w:rsidRPr="001D3320">
              <w:rPr>
                <w:lang w:val="uk-UA"/>
              </w:rPr>
              <w:t xml:space="preserve">, </w:t>
            </w:r>
            <w:r w:rsidR="00B670FF" w:rsidRPr="001D3320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1D3320" w:rsidRDefault="003B0F0E" w:rsidP="003B0F0E">
            <w:pPr>
              <w:pStyle w:val="rvps12"/>
              <w:jc w:val="center"/>
              <w:rPr>
                <w:b/>
              </w:rPr>
            </w:pPr>
            <w:r w:rsidRPr="001D3320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67F90577" w:rsidR="003B0F0E" w:rsidRPr="001D3320" w:rsidRDefault="0055324E" w:rsidP="0055324E">
            <w:pPr>
              <w:pStyle w:val="ParagraphStyle"/>
              <w:jc w:val="both"/>
              <w:rPr>
                <w:sz w:val="24"/>
                <w:lang w:val="uk-UA"/>
              </w:rPr>
            </w:pPr>
            <w:r w:rsidRPr="00541CAD">
              <w:rPr>
                <w:rFonts w:ascii="Times New Roman" w:hAnsi="Times New Roman"/>
                <w:sz w:val="24"/>
                <w:lang w:val="uk-UA"/>
              </w:rPr>
              <w:t xml:space="preserve">Вища освіта, не нижче ступеня бакалавра або молодшого бакалавра у галузі знань </w:t>
            </w:r>
            <w:r w:rsidRPr="00541CAD">
              <w:rPr>
                <w:rFonts w:ascii="Times New Roman" w:hAnsi="Times New Roman"/>
                <w:color w:val="FF0000"/>
                <w:sz w:val="24"/>
                <w:lang w:val="uk-UA"/>
              </w:rPr>
              <w:t xml:space="preserve"> </w:t>
            </w:r>
            <w:r w:rsidR="00CB042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>"</w:t>
            </w:r>
            <w:r w:rsidR="00744239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</w:rPr>
              <w:t xml:space="preserve"> </w:t>
            </w:r>
            <w:r w:rsidR="004B183F" w:rsidRPr="001D3320">
              <w:rPr>
                <w:rFonts w:ascii="Times New Roman" w:hAnsi="Times New Roman"/>
                <w:color w:val="2A2928"/>
                <w:sz w:val="24"/>
                <w:shd w:val="clear" w:color="auto" w:fill="FFFFFF"/>
                <w:lang w:val="uk-UA"/>
              </w:rPr>
              <w:t>Правознавство</w:t>
            </w:r>
            <w:r w:rsidR="00744239" w:rsidRPr="001D3320">
              <w:rPr>
                <w:rFonts w:ascii="Times New Roman" w:hAnsi="Times New Roman"/>
                <w:sz w:val="24"/>
              </w:rPr>
              <w:t xml:space="preserve"> </w:t>
            </w:r>
            <w:r w:rsidR="00CB0429" w:rsidRPr="001D3320">
              <w:rPr>
                <w:rFonts w:ascii="Times New Roman" w:hAnsi="Times New Roman"/>
                <w:sz w:val="24"/>
              </w:rPr>
              <w:t xml:space="preserve">" </w:t>
            </w:r>
            <w:r w:rsidR="0044277F" w:rsidRPr="001D3320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274368C4" w:rsidR="003B0F0E" w:rsidRPr="001D3320" w:rsidRDefault="0055324E" w:rsidP="00605F43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2B2358">
              <w:rPr>
                <w:bCs/>
              </w:rPr>
              <w:t xml:space="preserve">не </w:t>
            </w:r>
            <w:proofErr w:type="spellStart"/>
            <w:r w:rsidRPr="002B2358">
              <w:rPr>
                <w:bCs/>
              </w:rPr>
              <w:t>потребує</w:t>
            </w:r>
            <w:proofErr w:type="spellEnd"/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1D3320" w:rsidRDefault="003B0F0E" w:rsidP="003B0F0E">
            <w:pPr>
              <w:pStyle w:val="rvps14"/>
              <w:ind w:right="270"/>
              <w:jc w:val="both"/>
            </w:pPr>
            <w:r w:rsidRPr="001D3320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1D3320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1D3320">
              <w:t xml:space="preserve">   </w:t>
            </w:r>
            <w:hyperlink r:id="rId7" w:tgtFrame="_top" w:history="1">
              <w:r w:rsidRPr="001D3320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1D3320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1D3320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3308875A" w:rsidR="003B0F0E" w:rsidRPr="0004589D" w:rsidRDefault="00093C83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слухати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сприймати</w:t>
            </w:r>
            <w:proofErr w:type="spellEnd"/>
            <w:r w:rsidRPr="001D3320">
              <w:t xml:space="preserve"> думки;</w:t>
            </w:r>
          </w:p>
          <w:p w14:paraId="5D46A959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вміння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дослухатися</w:t>
            </w:r>
            <w:proofErr w:type="spellEnd"/>
            <w:r w:rsidRPr="001D3320">
              <w:t xml:space="preserve"> до думки, </w:t>
            </w: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ітко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висловлюватися</w:t>
            </w:r>
            <w:proofErr w:type="spellEnd"/>
            <w:r w:rsidRPr="001D3320">
              <w:t xml:space="preserve"> (</w:t>
            </w:r>
            <w:proofErr w:type="spellStart"/>
            <w:r w:rsidRPr="001D3320">
              <w:t>усно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письмово</w:t>
            </w:r>
            <w:proofErr w:type="spellEnd"/>
            <w:r w:rsidRPr="001D3320">
              <w:t>);</w:t>
            </w:r>
          </w:p>
          <w:p w14:paraId="7ADBA0DB" w14:textId="77777777" w:rsidR="003B0F0E" w:rsidRPr="001D3320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1D3320">
              <w:t>готовність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ділитися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досвідом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ідеями</w:t>
            </w:r>
            <w:proofErr w:type="spellEnd"/>
            <w:r w:rsidRPr="001D3320">
              <w:t xml:space="preserve">, </w:t>
            </w:r>
            <w:proofErr w:type="spellStart"/>
            <w:r w:rsidRPr="001D3320">
              <w:t>відкритість</w:t>
            </w:r>
            <w:proofErr w:type="spellEnd"/>
            <w:r w:rsidRPr="001D3320">
              <w:t xml:space="preserve"> у </w:t>
            </w:r>
            <w:proofErr w:type="spellStart"/>
            <w:r w:rsidRPr="001D3320">
              <w:t>обміні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інформацією</w:t>
            </w:r>
            <w:proofErr w:type="spellEnd"/>
            <w:r w:rsidRPr="001D3320">
              <w:t>;</w:t>
            </w:r>
          </w:p>
          <w:p w14:paraId="0614879B" w14:textId="27C883DF" w:rsidR="003B0F0E" w:rsidRPr="001D3320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1D3320">
              <w:t>орієнтація</w:t>
            </w:r>
            <w:proofErr w:type="spellEnd"/>
            <w:r w:rsidRPr="001D3320">
              <w:t xml:space="preserve"> на </w:t>
            </w:r>
            <w:proofErr w:type="spellStart"/>
            <w:r w:rsidRPr="001D3320">
              <w:t>командний</w:t>
            </w:r>
            <w:proofErr w:type="spellEnd"/>
            <w:r w:rsidRPr="001D3320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1C56298" w:rsidR="003B0F0E" w:rsidRPr="0004589D" w:rsidRDefault="00093C83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1D3320">
              <w:t>ч</w:t>
            </w:r>
            <w:proofErr w:type="gramEnd"/>
            <w:r w:rsidRPr="001D3320">
              <w:t>ітке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бачення</w:t>
            </w:r>
            <w:proofErr w:type="spellEnd"/>
            <w:r w:rsidRPr="001D3320">
              <w:t xml:space="preserve"> результату;</w:t>
            </w:r>
          </w:p>
          <w:p w14:paraId="08ADDCF8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сфокусовані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зусилля</w:t>
            </w:r>
            <w:proofErr w:type="spellEnd"/>
            <w:r w:rsidRPr="001D3320">
              <w:t xml:space="preserve"> для </w:t>
            </w:r>
            <w:proofErr w:type="spellStart"/>
            <w:r w:rsidRPr="001D3320">
              <w:t>досягнення</w:t>
            </w:r>
            <w:proofErr w:type="spellEnd"/>
            <w:r w:rsidRPr="001D3320">
              <w:t xml:space="preserve"> результату;</w:t>
            </w:r>
          </w:p>
          <w:p w14:paraId="1102C48D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запобігання</w:t>
            </w:r>
            <w:proofErr w:type="spellEnd"/>
            <w:r w:rsidRPr="001D3320">
              <w:t xml:space="preserve"> та </w:t>
            </w:r>
            <w:proofErr w:type="spellStart"/>
            <w:r w:rsidRPr="001D3320">
              <w:t>ефективне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подолання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перешкод</w:t>
            </w:r>
            <w:proofErr w:type="spellEnd"/>
            <w:r w:rsidRPr="001D3320">
              <w:t>;</w:t>
            </w:r>
          </w:p>
          <w:p w14:paraId="323B2060" w14:textId="77777777" w:rsidR="003B0F0E" w:rsidRPr="001D3320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1D3320">
              <w:t>навички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планування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своєї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роботи</w:t>
            </w:r>
            <w:proofErr w:type="spellEnd"/>
            <w:r w:rsidRPr="001D3320">
              <w:t>;</w:t>
            </w:r>
          </w:p>
          <w:p w14:paraId="4EE1DA50" w14:textId="3D9E1045" w:rsidR="003B0F0E" w:rsidRPr="001D3320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1D3320">
              <w:t>дисциплі</w:t>
            </w:r>
            <w:proofErr w:type="gramStart"/>
            <w:r w:rsidRPr="001D3320">
              <w:t>на</w:t>
            </w:r>
            <w:proofErr w:type="spellEnd"/>
            <w:proofErr w:type="gramEnd"/>
            <w:r w:rsidRPr="001D3320">
              <w:t xml:space="preserve"> та </w:t>
            </w:r>
            <w:proofErr w:type="spellStart"/>
            <w:r w:rsidRPr="001D3320">
              <w:t>відповідальність</w:t>
            </w:r>
            <w:proofErr w:type="spellEnd"/>
            <w:r w:rsidRPr="001D3320">
              <w:t xml:space="preserve"> за </w:t>
            </w:r>
            <w:proofErr w:type="spellStart"/>
            <w:r w:rsidRPr="001D3320">
              <w:t>виконання</w:t>
            </w:r>
            <w:proofErr w:type="spellEnd"/>
            <w:r w:rsidRPr="001D3320">
              <w:t xml:space="preserve"> </w:t>
            </w:r>
            <w:proofErr w:type="spellStart"/>
            <w:r w:rsidRPr="001D3320">
              <w:t>своїх</w:t>
            </w:r>
            <w:proofErr w:type="spellEnd"/>
            <w:r w:rsidRPr="001D3320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4BA7B5AC" w:rsidR="003B0F0E" w:rsidRPr="0004589D" w:rsidRDefault="00093C83" w:rsidP="003B0F0E">
            <w:pPr>
              <w:pStyle w:val="rvps12"/>
            </w:pPr>
            <w:r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 w:rsidRPr="0004589D">
              <w:rPr>
                <w:lang w:val="uk-UA"/>
              </w:rPr>
              <w:lastRenderedPageBreak/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lastRenderedPageBreak/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05A4EA14" w14:textId="2F211BD8" w:rsidR="003B0F0E" w:rsidRPr="0004589D" w:rsidRDefault="003B0F0E" w:rsidP="0055324E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AD23D3B"/>
    <w:multiLevelType w:val="hybridMultilevel"/>
    <w:tmpl w:val="2536EA66"/>
    <w:lvl w:ilvl="0" w:tplc="B59CA7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621CD7"/>
    <w:multiLevelType w:val="hybridMultilevel"/>
    <w:tmpl w:val="9BB27F08"/>
    <w:lvl w:ilvl="0" w:tplc="B936C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19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6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7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0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4"/>
  </w:num>
  <w:num w:numId="4">
    <w:abstractNumId w:val="1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6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18"/>
  </w:num>
  <w:num w:numId="17">
    <w:abstractNumId w:val="19"/>
  </w:num>
  <w:num w:numId="18">
    <w:abstractNumId w:val="12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439F"/>
    <w:rsid w:val="00035966"/>
    <w:rsid w:val="00037FDA"/>
    <w:rsid w:val="0004589D"/>
    <w:rsid w:val="000460D1"/>
    <w:rsid w:val="0005362B"/>
    <w:rsid w:val="00093C83"/>
    <w:rsid w:val="000B14FA"/>
    <w:rsid w:val="000C36F2"/>
    <w:rsid w:val="000D4F8F"/>
    <w:rsid w:val="000F1060"/>
    <w:rsid w:val="00102A2D"/>
    <w:rsid w:val="0011150A"/>
    <w:rsid w:val="0011192D"/>
    <w:rsid w:val="001211D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D3320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53FC9"/>
    <w:rsid w:val="00265B9E"/>
    <w:rsid w:val="002961D7"/>
    <w:rsid w:val="002C24AA"/>
    <w:rsid w:val="002F3EE7"/>
    <w:rsid w:val="00302B63"/>
    <w:rsid w:val="00314C66"/>
    <w:rsid w:val="00327AD5"/>
    <w:rsid w:val="00336F23"/>
    <w:rsid w:val="00337DDC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E1584"/>
    <w:rsid w:val="003E42DC"/>
    <w:rsid w:val="003F2135"/>
    <w:rsid w:val="003F3B8B"/>
    <w:rsid w:val="003F6C66"/>
    <w:rsid w:val="00411247"/>
    <w:rsid w:val="00425642"/>
    <w:rsid w:val="00425BF9"/>
    <w:rsid w:val="00432133"/>
    <w:rsid w:val="00441EB0"/>
    <w:rsid w:val="0044277F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B183F"/>
    <w:rsid w:val="004D2870"/>
    <w:rsid w:val="004F202E"/>
    <w:rsid w:val="004F3B5D"/>
    <w:rsid w:val="00500DCF"/>
    <w:rsid w:val="0050402D"/>
    <w:rsid w:val="00512EC6"/>
    <w:rsid w:val="005155AF"/>
    <w:rsid w:val="005270D0"/>
    <w:rsid w:val="0055324E"/>
    <w:rsid w:val="005617A9"/>
    <w:rsid w:val="0058573C"/>
    <w:rsid w:val="00591A44"/>
    <w:rsid w:val="005A1D2D"/>
    <w:rsid w:val="005A4880"/>
    <w:rsid w:val="005B73CD"/>
    <w:rsid w:val="005C118C"/>
    <w:rsid w:val="005D493E"/>
    <w:rsid w:val="005D7121"/>
    <w:rsid w:val="005E0E00"/>
    <w:rsid w:val="00605F43"/>
    <w:rsid w:val="00605FA4"/>
    <w:rsid w:val="0062055F"/>
    <w:rsid w:val="00630171"/>
    <w:rsid w:val="00632989"/>
    <w:rsid w:val="00637742"/>
    <w:rsid w:val="00667707"/>
    <w:rsid w:val="00667EE4"/>
    <w:rsid w:val="006703DB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6F7A8D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44239"/>
    <w:rsid w:val="0077649D"/>
    <w:rsid w:val="00793BCD"/>
    <w:rsid w:val="007A096D"/>
    <w:rsid w:val="007B20AA"/>
    <w:rsid w:val="007B2EA0"/>
    <w:rsid w:val="007B4569"/>
    <w:rsid w:val="007C078E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84266"/>
    <w:rsid w:val="008A5D6F"/>
    <w:rsid w:val="008A71FA"/>
    <w:rsid w:val="008B29A2"/>
    <w:rsid w:val="008C5468"/>
    <w:rsid w:val="008D1CF0"/>
    <w:rsid w:val="009061DA"/>
    <w:rsid w:val="00925840"/>
    <w:rsid w:val="00951639"/>
    <w:rsid w:val="00954107"/>
    <w:rsid w:val="009662C7"/>
    <w:rsid w:val="00972BD7"/>
    <w:rsid w:val="00975EB8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C5BFC"/>
    <w:rsid w:val="00AD6079"/>
    <w:rsid w:val="00AD6D26"/>
    <w:rsid w:val="00AE05D9"/>
    <w:rsid w:val="00AE5255"/>
    <w:rsid w:val="00AF4F85"/>
    <w:rsid w:val="00B049C7"/>
    <w:rsid w:val="00B10592"/>
    <w:rsid w:val="00B13FDC"/>
    <w:rsid w:val="00B257B7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0429"/>
    <w:rsid w:val="00CB1A04"/>
    <w:rsid w:val="00CB5ADB"/>
    <w:rsid w:val="00CB78E4"/>
    <w:rsid w:val="00CC1AA5"/>
    <w:rsid w:val="00CC7748"/>
    <w:rsid w:val="00CD446F"/>
    <w:rsid w:val="00D02256"/>
    <w:rsid w:val="00D035EC"/>
    <w:rsid w:val="00D0391E"/>
    <w:rsid w:val="00D03E2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93B5A"/>
    <w:rsid w:val="00DB13E3"/>
    <w:rsid w:val="00DB42E3"/>
    <w:rsid w:val="00DB5242"/>
    <w:rsid w:val="00DD5F08"/>
    <w:rsid w:val="00DE6FAE"/>
    <w:rsid w:val="00DF0525"/>
    <w:rsid w:val="00DF4CD9"/>
    <w:rsid w:val="00DF5C8B"/>
    <w:rsid w:val="00E02CEC"/>
    <w:rsid w:val="00E0532E"/>
    <w:rsid w:val="00E1329E"/>
    <w:rsid w:val="00E3310C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21E72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CB04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396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35FA-3805-470F-B4E8-1D47EEC4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61</cp:revision>
  <cp:lastPrinted>2021-05-14T09:45:00Z</cp:lastPrinted>
  <dcterms:created xsi:type="dcterms:W3CDTF">2021-04-08T09:22:00Z</dcterms:created>
  <dcterms:modified xsi:type="dcterms:W3CDTF">2024-01-31T14:12:00Z</dcterms:modified>
</cp:coreProperties>
</file>