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35223" w14:textId="163ED6B8" w:rsidR="00245435" w:rsidRDefault="00245435" w:rsidP="005B73CD">
      <w:pPr>
        <w:pStyle w:val="a5"/>
        <w:tabs>
          <w:tab w:val="left" w:pos="5245"/>
        </w:tabs>
        <w:rPr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300BDFB0" w14:textId="1E81A72D" w:rsidR="00D71DE1" w:rsidRPr="00D62965" w:rsidRDefault="00D17FF0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 xml:space="preserve">проведення </w:t>
      </w:r>
      <w:r w:rsidR="005B73CD">
        <w:rPr>
          <w:rStyle w:val="rvts15"/>
          <w:b/>
          <w:lang w:val="uk-UA"/>
        </w:rPr>
        <w:t>добору</w:t>
      </w:r>
      <w:r w:rsidRPr="00D62965">
        <w:rPr>
          <w:rStyle w:val="rvts15"/>
          <w:b/>
          <w:lang w:val="uk-UA"/>
        </w:rPr>
        <w:t xml:space="preserve">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4629BE" w:rsidRPr="00D62965">
        <w:rPr>
          <w:rStyle w:val="rvts15"/>
          <w:b/>
          <w:lang w:val="uk-UA"/>
        </w:rPr>
        <w:t>Б</w:t>
      </w:r>
      <w:r w:rsidRPr="00D62965">
        <w:rPr>
          <w:rStyle w:val="rvts15"/>
          <w:b/>
          <w:lang w:val="uk-UA"/>
        </w:rPr>
        <w:t xml:space="preserve">» - </w:t>
      </w:r>
      <w:r w:rsidR="004629BE" w:rsidRPr="00D62965">
        <w:rPr>
          <w:rStyle w:val="rvts15"/>
          <w:b/>
          <w:lang w:val="uk-UA"/>
        </w:rPr>
        <w:t xml:space="preserve">керівника апарату </w:t>
      </w:r>
      <w:r w:rsidR="00F01E46">
        <w:rPr>
          <w:rStyle w:val="rvts15"/>
          <w:b/>
          <w:lang w:val="uk-UA"/>
        </w:rPr>
        <w:t>Димитровського міського</w:t>
      </w:r>
      <w:r w:rsidR="003E42DC">
        <w:rPr>
          <w:rStyle w:val="rvts15"/>
          <w:b/>
          <w:lang w:val="uk-UA"/>
        </w:rPr>
        <w:t xml:space="preserve"> суду</w:t>
      </w:r>
      <w:r w:rsidR="004629BE" w:rsidRPr="00D62965">
        <w:rPr>
          <w:rStyle w:val="rvts15"/>
          <w:b/>
          <w:lang w:val="uk-UA"/>
        </w:rPr>
        <w:t xml:space="preserve"> Донецької області </w:t>
      </w:r>
    </w:p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35DF3A" w14:textId="77777777" w:rsidR="00284C0C" w:rsidRPr="00F01E46" w:rsidRDefault="00284C0C" w:rsidP="00284C0C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F01E46">
              <w:rPr>
                <w:lang w:val="uk-UA"/>
              </w:rPr>
              <w:t>1) забезпечує реалізацію єдиної державної політики у сфері державної служби, є керівником державної служби в апараті суду</w:t>
            </w:r>
            <w:r>
              <w:rPr>
                <w:lang w:val="uk-UA"/>
              </w:rPr>
              <w:t xml:space="preserve">, де </w:t>
            </w:r>
            <w:r w:rsidRPr="00F01E46">
              <w:rPr>
                <w:lang w:val="uk-UA"/>
              </w:rPr>
              <w:t>здійснює безпосереднє керівництво, забезпечує організацію роботи структурних підрозділів суду, працівників апарату суду, їх взаємодію у виконанні завдань, покладених на апарат суду</w:t>
            </w:r>
            <w:r>
              <w:rPr>
                <w:lang w:val="uk-UA"/>
              </w:rPr>
              <w:t xml:space="preserve">, а також </w:t>
            </w:r>
            <w:r w:rsidRPr="00F01E46">
              <w:rPr>
                <w:lang w:val="uk-UA"/>
              </w:rPr>
              <w:t>виконує функції роботодавця для працівників апарату суду, які не є державними службовцями;</w:t>
            </w:r>
          </w:p>
          <w:p w14:paraId="66C16779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2) </w:t>
            </w:r>
            <w:proofErr w:type="spellStart"/>
            <w:r w:rsidRPr="006B2436">
              <w:t>вживає</w:t>
            </w:r>
            <w:proofErr w:type="spellEnd"/>
            <w:r w:rsidRPr="006B2436">
              <w:t xml:space="preserve"> заходів для </w:t>
            </w:r>
            <w:proofErr w:type="spellStart"/>
            <w:r w:rsidRPr="006B2436">
              <w:t>забезпеченн</w:t>
            </w:r>
            <w:r>
              <w:t>я</w:t>
            </w:r>
            <w:proofErr w:type="spellEnd"/>
            <w:r>
              <w:t xml:space="preserve"> </w:t>
            </w:r>
            <w:proofErr w:type="spellStart"/>
            <w:r>
              <w:t>належних</w:t>
            </w:r>
            <w:proofErr w:type="spellEnd"/>
            <w:r>
              <w:t xml:space="preserve"> умов </w:t>
            </w:r>
            <w:proofErr w:type="spellStart"/>
            <w:r>
              <w:t>діяльності</w:t>
            </w:r>
            <w:proofErr w:type="spellEnd"/>
            <w:r>
              <w:t xml:space="preserve"> суду</w:t>
            </w:r>
            <w:r>
              <w:rPr>
                <w:lang w:val="uk-UA"/>
              </w:rPr>
              <w:t>,</w:t>
            </w:r>
            <w:r w:rsidRPr="006B2436">
              <w:t xml:space="preserve"> </w:t>
            </w:r>
            <w:proofErr w:type="spellStart"/>
            <w:r w:rsidRPr="006B2436">
              <w:t>забезпечує</w:t>
            </w:r>
            <w:proofErr w:type="spellEnd"/>
            <w:r w:rsidRPr="006B2436">
              <w:t xml:space="preserve"> </w:t>
            </w:r>
            <w:proofErr w:type="spellStart"/>
            <w:proofErr w:type="gramStart"/>
            <w:r w:rsidRPr="006B2436">
              <w:t>п</w:t>
            </w:r>
            <w:proofErr w:type="gramEnd"/>
            <w:r w:rsidRPr="006B2436">
              <w:t>ідготовку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планів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роботи</w:t>
            </w:r>
            <w:proofErr w:type="spellEnd"/>
            <w:r w:rsidRPr="006B2436">
              <w:t xml:space="preserve"> суду для затвердження головою суду, а </w:t>
            </w:r>
            <w:proofErr w:type="spellStart"/>
            <w:r w:rsidRPr="006B2436">
              <w:t>також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здійснює</w:t>
            </w:r>
            <w:proofErr w:type="spellEnd"/>
            <w:r w:rsidRPr="006B2436">
              <w:t xml:space="preserve"> контроль за виконанням </w:t>
            </w:r>
            <w:proofErr w:type="spellStart"/>
            <w:r w:rsidRPr="006B2436">
              <w:t>запланованих</w:t>
            </w:r>
            <w:proofErr w:type="spellEnd"/>
            <w:r w:rsidRPr="006B2436">
              <w:t xml:space="preserve"> заходів</w:t>
            </w:r>
            <w:r>
              <w:rPr>
                <w:lang w:val="uk-UA"/>
              </w:rPr>
              <w:t xml:space="preserve">, </w:t>
            </w:r>
            <w:r w:rsidRPr="00520E02">
              <w:rPr>
                <w:lang w:val="uk-UA"/>
              </w:rPr>
              <w:t>координує здійснення організаційних заходів щодо підготовки зборів, оперативних нарад та інформує збори суддів про свою діяльність, забезпечує виконання рішень зборів суддів з пит</w:t>
            </w:r>
            <w:r>
              <w:rPr>
                <w:lang w:val="uk-UA"/>
              </w:rPr>
              <w:t xml:space="preserve">ань внутрішньої діяльності суду, </w:t>
            </w:r>
            <w:r w:rsidRPr="00520E02">
              <w:rPr>
                <w:lang w:val="uk-UA"/>
              </w:rPr>
              <w:t>виконує доручення голови суду та його заступників, рішення зборів суддів щодо організаційного забезпечення діяльності суду;</w:t>
            </w:r>
            <w:r>
              <w:rPr>
                <w:lang w:val="uk-UA"/>
              </w:rPr>
              <w:t xml:space="preserve"> </w:t>
            </w:r>
            <w:proofErr w:type="spellStart"/>
            <w:r w:rsidRPr="006B2436">
              <w:t>забезпечує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своєчасне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формування</w:t>
            </w:r>
            <w:proofErr w:type="spellEnd"/>
            <w:r w:rsidRPr="006B2436">
              <w:t xml:space="preserve"> та надання </w:t>
            </w:r>
            <w:proofErr w:type="spellStart"/>
            <w:r w:rsidRPr="006B2436">
              <w:t>Вищій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кваліфікаційній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комісії</w:t>
            </w:r>
            <w:proofErr w:type="spellEnd"/>
            <w:r w:rsidRPr="006B2436">
              <w:t xml:space="preserve"> суддів України </w:t>
            </w:r>
            <w:proofErr w:type="spellStart"/>
            <w:r w:rsidRPr="006B2436">
              <w:t>наявної</w:t>
            </w:r>
            <w:proofErr w:type="spellEnd"/>
            <w:r w:rsidRPr="006B2436">
              <w:t xml:space="preserve"> в суді </w:t>
            </w:r>
            <w:proofErr w:type="spellStart"/>
            <w:r w:rsidRPr="006B2436">
              <w:t>інформації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щодо</w:t>
            </w:r>
            <w:proofErr w:type="spellEnd"/>
            <w:r w:rsidRPr="006B2436">
              <w:t xml:space="preserve"> суддів, </w:t>
            </w:r>
            <w:proofErr w:type="spellStart"/>
            <w:r w:rsidRPr="006B2436">
              <w:t>їх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професійної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діяльності</w:t>
            </w:r>
            <w:proofErr w:type="spellEnd"/>
            <w:r w:rsidRPr="006B2436">
              <w:t xml:space="preserve"> для </w:t>
            </w:r>
            <w:proofErr w:type="spellStart"/>
            <w:r w:rsidRPr="006B2436">
              <w:t>формування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суддівського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досьє</w:t>
            </w:r>
            <w:proofErr w:type="spellEnd"/>
            <w:r w:rsidRPr="006B2436">
              <w:t>;</w:t>
            </w:r>
          </w:p>
          <w:p w14:paraId="24AB6EA8" w14:textId="77777777" w:rsidR="00284C0C" w:rsidRPr="008813AA" w:rsidRDefault="00284C0C" w:rsidP="00284C0C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520E02">
              <w:rPr>
                <w:lang w:val="uk-UA"/>
              </w:rPr>
              <w:t>3)</w:t>
            </w:r>
            <w:r>
              <w:rPr>
                <w:lang w:val="uk-UA"/>
              </w:rPr>
              <w:t xml:space="preserve"> </w:t>
            </w:r>
            <w:r w:rsidRPr="008813AA">
              <w:rPr>
                <w:lang w:val="uk-UA"/>
              </w:rPr>
              <w:t xml:space="preserve">забезпечує функціонування Єдиної судової інформаційно-телекомунікаційної системи </w:t>
            </w:r>
            <w:r>
              <w:rPr>
                <w:lang w:val="uk-UA"/>
              </w:rPr>
              <w:t xml:space="preserve"> (далі – ЄСІТС) </w:t>
            </w:r>
            <w:r w:rsidRPr="008813AA">
              <w:rPr>
                <w:lang w:val="uk-UA"/>
              </w:rPr>
              <w:t xml:space="preserve">(до початку її функціонування - автоматизованої системи документообігу суду), автоматизованого </w:t>
            </w:r>
            <w:r w:rsidRPr="006B2436">
              <w:rPr>
                <w:lang w:val="uk-UA"/>
              </w:rPr>
              <w:t>розподілу</w:t>
            </w:r>
            <w:r w:rsidRPr="008813AA">
              <w:rPr>
                <w:lang w:val="uk-UA"/>
              </w:rPr>
              <w:t xml:space="preserve"> справ між суддями; організовує та контролює своєчасне внесення до </w:t>
            </w:r>
            <w:r>
              <w:rPr>
                <w:lang w:val="uk-UA"/>
              </w:rPr>
              <w:t>ЄСІТС</w:t>
            </w:r>
            <w:r w:rsidRPr="008813AA">
              <w:rPr>
                <w:lang w:val="uk-UA"/>
              </w:rPr>
              <w:t xml:space="preserve"> відомостей про набрання судовим рішенням законної сили (у тому числі за результатами розгляду судом апеляційної чи касаційної інстанції), направлення таких відомостей до Єдиного державного реєстру судових рішень;</w:t>
            </w:r>
          </w:p>
          <w:p w14:paraId="5FC0E830" w14:textId="77777777" w:rsidR="00284C0C" w:rsidRPr="008813AA" w:rsidRDefault="00284C0C" w:rsidP="00284C0C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520E02">
              <w:rPr>
                <w:lang w:val="uk-UA"/>
              </w:rPr>
              <w:t xml:space="preserve">4) </w:t>
            </w:r>
            <w:r w:rsidRPr="008813AA">
              <w:rPr>
                <w:lang w:val="uk-UA"/>
              </w:rPr>
              <w:t>здійснює організаційне забезпечення ведення судової статистики, діловодства в суді, обліку та зберігання судових справ</w:t>
            </w:r>
            <w:r>
              <w:rPr>
                <w:lang w:val="uk-UA"/>
              </w:rPr>
              <w:t xml:space="preserve">, </w:t>
            </w:r>
            <w:r w:rsidRPr="008813AA">
              <w:rPr>
                <w:lang w:val="uk-UA"/>
              </w:rPr>
              <w:t>організовує контроль за обліком приєднаних до провадження речових доказів, що зберігаються не при справі, вживає заходів щодо обладнання спеціальних приміщень і сховищ для їх зберігання у відповідних умовах та стані</w:t>
            </w:r>
            <w:r>
              <w:rPr>
                <w:lang w:val="uk-UA"/>
              </w:rPr>
              <w:t>, а також здійснює організаційне забезпечення для належної роботи бібліотеки суду (за наявності)</w:t>
            </w:r>
            <w:r w:rsidRPr="008813AA">
              <w:rPr>
                <w:lang w:val="uk-UA"/>
              </w:rPr>
              <w:t>;</w:t>
            </w:r>
          </w:p>
          <w:p w14:paraId="06986C62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5) </w:t>
            </w:r>
            <w:proofErr w:type="spellStart"/>
            <w:r w:rsidRPr="006B2436">
              <w:t>забезпечує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розроблення</w:t>
            </w:r>
            <w:proofErr w:type="spellEnd"/>
            <w:r w:rsidRPr="006B2436">
              <w:t xml:space="preserve"> й </w:t>
            </w:r>
            <w:proofErr w:type="spellStart"/>
            <w:r w:rsidRPr="006B2436">
              <w:t>подання</w:t>
            </w:r>
            <w:proofErr w:type="spellEnd"/>
            <w:r w:rsidRPr="006B2436">
              <w:t xml:space="preserve"> на затвердження в </w:t>
            </w:r>
            <w:proofErr w:type="spellStart"/>
            <w:r w:rsidRPr="006B2436">
              <w:t>установленому</w:t>
            </w:r>
            <w:proofErr w:type="spellEnd"/>
            <w:r w:rsidRPr="006B2436">
              <w:t xml:space="preserve"> порядку </w:t>
            </w:r>
            <w:proofErr w:type="spellStart"/>
            <w:r w:rsidRPr="006B2436">
              <w:t>структури</w:t>
            </w:r>
            <w:proofErr w:type="spellEnd"/>
            <w:r w:rsidRPr="006B2436">
              <w:t xml:space="preserve"> та штатного </w:t>
            </w:r>
            <w:proofErr w:type="spellStart"/>
            <w:r w:rsidRPr="006B2436">
              <w:t>розпису</w:t>
            </w:r>
            <w:proofErr w:type="spellEnd"/>
            <w:r w:rsidRPr="006B2436">
              <w:t xml:space="preserve"> апарату</w:t>
            </w:r>
            <w:r>
              <w:t xml:space="preserve"> суду, його </w:t>
            </w:r>
            <w:proofErr w:type="spellStart"/>
            <w:r>
              <w:t>штатної</w:t>
            </w:r>
            <w:proofErr w:type="spellEnd"/>
            <w:r>
              <w:t xml:space="preserve"> </w:t>
            </w:r>
            <w:proofErr w:type="spellStart"/>
            <w:r>
              <w:t>чисельності</w:t>
            </w:r>
            <w:proofErr w:type="spellEnd"/>
            <w:r>
              <w:rPr>
                <w:lang w:val="uk-UA"/>
              </w:rPr>
              <w:t xml:space="preserve">; </w:t>
            </w:r>
            <w:proofErr w:type="spellStart"/>
            <w:r w:rsidRPr="006B2436">
              <w:t>затверджує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положення</w:t>
            </w:r>
            <w:proofErr w:type="spellEnd"/>
            <w:r w:rsidRPr="006B2436">
              <w:t xml:space="preserve"> про </w:t>
            </w:r>
            <w:proofErr w:type="spellStart"/>
            <w:r w:rsidRPr="006B2436">
              <w:t>структурні</w:t>
            </w:r>
            <w:proofErr w:type="spellEnd"/>
            <w:r w:rsidRPr="006B2436">
              <w:t xml:space="preserve"> </w:t>
            </w:r>
            <w:proofErr w:type="spellStart"/>
            <w:proofErr w:type="gramStart"/>
            <w:r w:rsidRPr="006B2436">
              <w:t>п</w:t>
            </w:r>
            <w:proofErr w:type="gramEnd"/>
            <w:r w:rsidRPr="006B2436">
              <w:t>ідрозділи</w:t>
            </w:r>
            <w:proofErr w:type="spellEnd"/>
            <w:r w:rsidRPr="006B2436">
              <w:t xml:space="preserve"> і </w:t>
            </w:r>
            <w:proofErr w:type="spellStart"/>
            <w:r w:rsidRPr="006B2436">
              <w:t>посадові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інструкції</w:t>
            </w:r>
            <w:proofErr w:type="spellEnd"/>
            <w:r w:rsidRPr="006B2436">
              <w:t xml:space="preserve"> працівників апарату суду</w:t>
            </w:r>
            <w:r>
              <w:rPr>
                <w:lang w:val="uk-UA"/>
              </w:rPr>
              <w:t xml:space="preserve"> та </w:t>
            </w:r>
            <w:proofErr w:type="spellStart"/>
            <w:r w:rsidRPr="006B2436">
              <w:t>здійснює</w:t>
            </w:r>
            <w:proofErr w:type="spellEnd"/>
            <w:r w:rsidRPr="006B2436">
              <w:t xml:space="preserve"> контроль за </w:t>
            </w:r>
            <w:proofErr w:type="spellStart"/>
            <w:r w:rsidRPr="006B2436">
              <w:t>дотриманням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працівниками</w:t>
            </w:r>
            <w:proofErr w:type="spellEnd"/>
            <w:r w:rsidRPr="006B2436">
              <w:t xml:space="preserve"> апарату суду </w:t>
            </w:r>
            <w:proofErr w:type="spellStart"/>
            <w:r w:rsidRPr="006B2436">
              <w:t>посадових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інструкцій</w:t>
            </w:r>
            <w:proofErr w:type="spellEnd"/>
            <w:r w:rsidRPr="006B2436">
              <w:t xml:space="preserve">, положень про </w:t>
            </w:r>
            <w:proofErr w:type="spellStart"/>
            <w:r w:rsidRPr="006B2436">
              <w:t>структурні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підрозділи</w:t>
            </w:r>
            <w:proofErr w:type="spellEnd"/>
            <w:r w:rsidRPr="006B2436">
              <w:t xml:space="preserve"> апарату суду, </w:t>
            </w:r>
            <w:proofErr w:type="spellStart"/>
            <w:r w:rsidRPr="006B2436">
              <w:t>положення</w:t>
            </w:r>
            <w:proofErr w:type="spellEnd"/>
            <w:r w:rsidRPr="006B2436">
              <w:t xml:space="preserve"> про </w:t>
            </w:r>
            <w:proofErr w:type="spellStart"/>
            <w:r w:rsidRPr="006B2436">
              <w:t>апарат</w:t>
            </w:r>
            <w:proofErr w:type="spellEnd"/>
            <w:r w:rsidRPr="006B2436">
              <w:t xml:space="preserve"> суду, </w:t>
            </w:r>
            <w:r>
              <w:rPr>
                <w:lang w:val="uk-UA"/>
              </w:rPr>
              <w:t>в</w:t>
            </w:r>
            <w:proofErr w:type="spellStart"/>
            <w:r w:rsidRPr="006B2436">
              <w:t>иконавської</w:t>
            </w:r>
            <w:proofErr w:type="spellEnd"/>
            <w:r w:rsidRPr="006B2436">
              <w:t xml:space="preserve"> та </w:t>
            </w:r>
            <w:proofErr w:type="spellStart"/>
            <w:r w:rsidRPr="006B2436">
              <w:t>службової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дисципліни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працівниками</w:t>
            </w:r>
            <w:proofErr w:type="spellEnd"/>
            <w:r w:rsidRPr="006B2436">
              <w:t xml:space="preserve"> апарату суду</w:t>
            </w:r>
            <w:r>
              <w:rPr>
                <w:lang w:val="uk-UA"/>
              </w:rPr>
              <w:t>,</w:t>
            </w:r>
            <w:r w:rsidRPr="006B2436">
              <w:t xml:space="preserve"> Правил </w:t>
            </w:r>
            <w:proofErr w:type="spellStart"/>
            <w:r w:rsidRPr="006B2436">
              <w:t>внутрішнього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розпорядку</w:t>
            </w:r>
            <w:proofErr w:type="spellEnd"/>
            <w:r w:rsidRPr="006B2436">
              <w:t xml:space="preserve">, Правил </w:t>
            </w:r>
            <w:proofErr w:type="spellStart"/>
            <w:r w:rsidRPr="006B2436">
              <w:t>внутрішнього</w:t>
            </w:r>
            <w:proofErr w:type="spellEnd"/>
            <w:r w:rsidRPr="006B2436">
              <w:t xml:space="preserve"> трудового </w:t>
            </w:r>
            <w:proofErr w:type="spellStart"/>
            <w:r w:rsidRPr="006B2436">
              <w:t>розпорядку</w:t>
            </w:r>
            <w:proofErr w:type="spellEnd"/>
            <w:r w:rsidRPr="006B2436">
              <w:t xml:space="preserve">, Правил </w:t>
            </w:r>
            <w:proofErr w:type="spellStart"/>
            <w:r w:rsidRPr="006B2436">
              <w:t>поведінки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працівника</w:t>
            </w:r>
            <w:proofErr w:type="spellEnd"/>
            <w:r w:rsidRPr="006B2436">
              <w:t xml:space="preserve"> суду, </w:t>
            </w:r>
            <w:proofErr w:type="spellStart"/>
            <w:r w:rsidRPr="006B2436">
              <w:t>Загальних</w:t>
            </w:r>
            <w:proofErr w:type="spellEnd"/>
            <w:r w:rsidRPr="006B2436">
              <w:t xml:space="preserve"> правил </w:t>
            </w:r>
            <w:proofErr w:type="spellStart"/>
            <w:r w:rsidRPr="006B2436">
              <w:t>етичної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поведінки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державних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службовців</w:t>
            </w:r>
            <w:proofErr w:type="spellEnd"/>
            <w:r w:rsidRPr="006B2436">
              <w:t xml:space="preserve"> та </w:t>
            </w:r>
            <w:proofErr w:type="spellStart"/>
            <w:r w:rsidRPr="006B2436">
              <w:t>посадових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осіб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місцевого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самоврядування</w:t>
            </w:r>
            <w:proofErr w:type="spellEnd"/>
            <w:r w:rsidRPr="006B2436">
              <w:t xml:space="preserve">, правил </w:t>
            </w:r>
            <w:proofErr w:type="spellStart"/>
            <w:proofErr w:type="gramStart"/>
            <w:r w:rsidRPr="006B2436">
              <w:t>техн</w:t>
            </w:r>
            <w:proofErr w:type="gramEnd"/>
            <w:r w:rsidRPr="006B2436">
              <w:t>іки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безпеки</w:t>
            </w:r>
            <w:proofErr w:type="spellEnd"/>
            <w:r w:rsidRPr="006B2436">
              <w:t xml:space="preserve"> та </w:t>
            </w:r>
            <w:proofErr w:type="spellStart"/>
            <w:r w:rsidRPr="006B2436">
              <w:t>вимог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інших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документів</w:t>
            </w:r>
            <w:proofErr w:type="spellEnd"/>
            <w:r w:rsidRPr="006B2436">
              <w:t xml:space="preserve">, які </w:t>
            </w:r>
            <w:proofErr w:type="spellStart"/>
            <w:r w:rsidRPr="006B2436">
              <w:t>регламентують</w:t>
            </w:r>
            <w:proofErr w:type="spellEnd"/>
            <w:r w:rsidRPr="006B2436">
              <w:t xml:space="preserve"> роботу суду;</w:t>
            </w:r>
          </w:p>
          <w:p w14:paraId="20829125" w14:textId="77777777" w:rsidR="00284C0C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6) </w:t>
            </w:r>
            <w:proofErr w:type="spellStart"/>
            <w:r w:rsidRPr="006B2436">
              <w:t>утворює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дисциплінарну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комісію</w:t>
            </w:r>
            <w:proofErr w:type="spellEnd"/>
            <w:r w:rsidRPr="006B2436">
              <w:t xml:space="preserve"> з </w:t>
            </w:r>
            <w:proofErr w:type="spellStart"/>
            <w:r w:rsidRPr="006B2436">
              <w:t>розгляду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дисциплінарних</w:t>
            </w:r>
            <w:proofErr w:type="spellEnd"/>
            <w:r w:rsidRPr="006B2436">
              <w:t xml:space="preserve"> справ </w:t>
            </w:r>
            <w:proofErr w:type="spellStart"/>
            <w:r w:rsidRPr="006B2436">
              <w:t>стосовно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</w:t>
            </w:r>
            <w:r>
              <w:t>ржавних</w:t>
            </w:r>
            <w:proofErr w:type="spellEnd"/>
            <w:r>
              <w:t xml:space="preserve"> </w:t>
            </w:r>
            <w:proofErr w:type="spellStart"/>
            <w:r>
              <w:t>службовців</w:t>
            </w:r>
            <w:proofErr w:type="spellEnd"/>
            <w:r>
              <w:t xml:space="preserve"> апарату суду</w:t>
            </w:r>
            <w:r>
              <w:rPr>
                <w:lang w:val="uk-UA"/>
              </w:rPr>
              <w:t xml:space="preserve">, </w:t>
            </w:r>
            <w:proofErr w:type="spellStart"/>
            <w:r w:rsidRPr="006B2436">
              <w:t>розглядає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скарги</w:t>
            </w:r>
            <w:proofErr w:type="spellEnd"/>
            <w:r w:rsidRPr="006B2436">
              <w:t xml:space="preserve"> на </w:t>
            </w:r>
            <w:proofErr w:type="spellStart"/>
            <w:r w:rsidRPr="006B2436">
              <w:t>дії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або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бездіяльність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державних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службовці</w:t>
            </w:r>
            <w:proofErr w:type="gramStart"/>
            <w:r w:rsidRPr="006B2436">
              <w:t>в</w:t>
            </w:r>
            <w:proofErr w:type="spellEnd"/>
            <w:proofErr w:type="gramEnd"/>
            <w:r w:rsidRPr="006B2436">
              <w:t xml:space="preserve"> та </w:t>
            </w:r>
            <w:proofErr w:type="spellStart"/>
            <w:r w:rsidRPr="006B2436">
              <w:t>інших</w:t>
            </w:r>
            <w:proofErr w:type="spellEnd"/>
            <w:r w:rsidRPr="006B2436">
              <w:t xml:space="preserve"> працівників апарату суду</w:t>
            </w:r>
            <w:r>
              <w:rPr>
                <w:lang w:val="uk-UA"/>
              </w:rPr>
              <w:t xml:space="preserve">, </w:t>
            </w:r>
            <w:proofErr w:type="spellStart"/>
            <w:r w:rsidRPr="006B2436">
              <w:t>заохочує</w:t>
            </w:r>
            <w:proofErr w:type="spellEnd"/>
            <w:r w:rsidRPr="006B2436">
              <w:t xml:space="preserve"> працівників апарату суду та </w:t>
            </w:r>
            <w:proofErr w:type="spellStart"/>
            <w:r w:rsidRPr="006B2436">
              <w:t>накладає</w:t>
            </w:r>
            <w:proofErr w:type="spellEnd"/>
            <w:r w:rsidRPr="006B2436">
              <w:t xml:space="preserve"> на них </w:t>
            </w:r>
            <w:proofErr w:type="spellStart"/>
            <w:r w:rsidRPr="006B2436">
              <w:t>дисциплінарні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lastRenderedPageBreak/>
              <w:t>стягнення</w:t>
            </w:r>
            <w:proofErr w:type="spellEnd"/>
            <w:r w:rsidRPr="006B2436">
              <w:t>;</w:t>
            </w:r>
          </w:p>
          <w:p w14:paraId="4C06EBFE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proofErr w:type="gramStart"/>
            <w:r w:rsidRPr="006B2436">
              <w:t xml:space="preserve">7) </w:t>
            </w:r>
            <w:proofErr w:type="spellStart"/>
            <w:r w:rsidRPr="006B2436">
              <w:t>подає</w:t>
            </w:r>
            <w:proofErr w:type="spellEnd"/>
            <w:r w:rsidRPr="006B2436">
              <w:t xml:space="preserve"> </w:t>
            </w:r>
            <w:r>
              <w:rPr>
                <w:lang w:val="uk-UA"/>
              </w:rPr>
              <w:t xml:space="preserve">спільно з виборним органом первинної </w:t>
            </w:r>
            <w:proofErr w:type="spellStart"/>
            <w:r>
              <w:rPr>
                <w:lang w:val="uk-UA"/>
              </w:rPr>
              <w:t>профспілкоої</w:t>
            </w:r>
            <w:proofErr w:type="spellEnd"/>
            <w:r>
              <w:rPr>
                <w:lang w:val="uk-UA"/>
              </w:rPr>
              <w:t xml:space="preserve"> організації (за наявності) </w:t>
            </w:r>
            <w:r w:rsidRPr="006B2436">
              <w:t xml:space="preserve">для затвердження </w:t>
            </w:r>
            <w:proofErr w:type="spellStart"/>
            <w:r w:rsidRPr="006B2436">
              <w:t>загальними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зборами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державних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службовців</w:t>
            </w:r>
            <w:proofErr w:type="spellEnd"/>
            <w:r w:rsidRPr="006B2436">
              <w:t xml:space="preserve"> апарату суду Правила </w:t>
            </w:r>
            <w:proofErr w:type="spellStart"/>
            <w:r w:rsidRPr="006B2436">
              <w:t>внутрішнього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розпорядку</w:t>
            </w:r>
            <w:proofErr w:type="spellEnd"/>
            <w:r w:rsidRPr="006B2436">
              <w:t xml:space="preserve"> апарату суду, </w:t>
            </w:r>
            <w:proofErr w:type="spellStart"/>
            <w:r w:rsidRPr="006B2436">
              <w:t>розроблені</w:t>
            </w:r>
            <w:proofErr w:type="spellEnd"/>
            <w:r w:rsidRPr="006B2436">
              <w:t xml:space="preserve"> на </w:t>
            </w:r>
            <w:proofErr w:type="spellStart"/>
            <w:r w:rsidRPr="006B2436">
              <w:t>основі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Типових</w:t>
            </w:r>
            <w:proofErr w:type="spellEnd"/>
            <w:r w:rsidRPr="006B2436">
              <w:t xml:space="preserve"> правил </w:t>
            </w:r>
            <w:proofErr w:type="spellStart"/>
            <w:r w:rsidRPr="006B2436">
              <w:t>вну</w:t>
            </w:r>
            <w:r>
              <w:t>трішнього</w:t>
            </w:r>
            <w:proofErr w:type="spellEnd"/>
            <w:r>
              <w:t xml:space="preserve"> </w:t>
            </w:r>
            <w:proofErr w:type="spellStart"/>
            <w:r>
              <w:t>розпорядку</w:t>
            </w:r>
            <w:proofErr w:type="spellEnd"/>
            <w:r>
              <w:t xml:space="preserve"> та </w:t>
            </w:r>
            <w:proofErr w:type="spellStart"/>
            <w:r w:rsidRPr="006B2436">
              <w:t>затверджує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Положення</w:t>
            </w:r>
            <w:proofErr w:type="spellEnd"/>
            <w:r w:rsidRPr="006B2436">
              <w:t xml:space="preserve"> про </w:t>
            </w:r>
            <w:proofErr w:type="spellStart"/>
            <w:r w:rsidRPr="006B2436">
              <w:t>преміювання</w:t>
            </w:r>
            <w:proofErr w:type="spellEnd"/>
            <w:r w:rsidRPr="006B2436">
              <w:t xml:space="preserve"> працівників апарату суду</w:t>
            </w:r>
            <w:r>
              <w:rPr>
                <w:lang w:val="uk-UA"/>
              </w:rPr>
              <w:t xml:space="preserve"> за погодженням</w:t>
            </w:r>
            <w:r w:rsidRPr="006B2436">
              <w:t xml:space="preserve"> </w:t>
            </w:r>
            <w:r>
              <w:rPr>
                <w:lang w:val="uk-UA"/>
              </w:rPr>
              <w:t xml:space="preserve">з виборним органом первинної </w:t>
            </w:r>
            <w:proofErr w:type="spellStart"/>
            <w:r>
              <w:rPr>
                <w:lang w:val="uk-UA"/>
              </w:rPr>
              <w:t>профспілкоої</w:t>
            </w:r>
            <w:proofErr w:type="spellEnd"/>
            <w:r>
              <w:rPr>
                <w:lang w:val="uk-UA"/>
              </w:rPr>
              <w:t xml:space="preserve"> організації (за наявност</w:t>
            </w:r>
            <w:proofErr w:type="gramEnd"/>
            <w:r>
              <w:rPr>
                <w:lang w:val="uk-UA"/>
              </w:rPr>
              <w:t xml:space="preserve">і) </w:t>
            </w:r>
            <w:r w:rsidRPr="006B2436">
              <w:t xml:space="preserve">на </w:t>
            </w:r>
            <w:proofErr w:type="spellStart"/>
            <w:proofErr w:type="gramStart"/>
            <w:r w:rsidRPr="006B2436">
              <w:t>п</w:t>
            </w:r>
            <w:proofErr w:type="gramEnd"/>
            <w:r w:rsidRPr="006B2436">
              <w:t>ідставі</w:t>
            </w:r>
            <w:proofErr w:type="spellEnd"/>
            <w:r w:rsidRPr="006B2436">
              <w:t xml:space="preserve"> Тип</w:t>
            </w:r>
            <w:r>
              <w:t xml:space="preserve">ового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преміювання</w:t>
            </w:r>
            <w:proofErr w:type="spellEnd"/>
            <w:r>
              <w:rPr>
                <w:lang w:val="uk-UA"/>
              </w:rPr>
              <w:t xml:space="preserve">, Положення про порядок проходження у відповідному суді стажування осіб, які претендують на посаду помічника судді, а також </w:t>
            </w:r>
            <w:proofErr w:type="spellStart"/>
            <w:r w:rsidRPr="006B2436">
              <w:t>встановлює</w:t>
            </w:r>
            <w:proofErr w:type="spellEnd"/>
            <w:r w:rsidRPr="006B2436">
              <w:t xml:space="preserve"> надбавки, доплати та </w:t>
            </w:r>
            <w:proofErr w:type="spellStart"/>
            <w:r w:rsidRPr="006B2436">
              <w:t>премії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працівникам</w:t>
            </w:r>
            <w:proofErr w:type="spellEnd"/>
            <w:r w:rsidRPr="006B2436">
              <w:t xml:space="preserve"> апарату суду, у тому </w:t>
            </w:r>
            <w:proofErr w:type="spellStart"/>
            <w:r w:rsidRPr="006B2436">
              <w:t>числі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помічник</w:t>
            </w:r>
            <w:proofErr w:type="spellEnd"/>
            <w:r>
              <w:rPr>
                <w:lang w:val="uk-UA"/>
              </w:rPr>
              <w:t>у голови</w:t>
            </w:r>
            <w:r w:rsidRPr="006B2436">
              <w:t xml:space="preserve"> суд</w:t>
            </w:r>
            <w:r>
              <w:rPr>
                <w:lang w:val="uk-UA"/>
              </w:rPr>
              <w:t>у, помічнику заступника голови суду</w:t>
            </w:r>
            <w:r w:rsidRPr="006B2436">
              <w:t xml:space="preserve"> відповідно до </w:t>
            </w:r>
            <w:proofErr w:type="spellStart"/>
            <w:r w:rsidRPr="006B2436">
              <w:t>Положення</w:t>
            </w:r>
            <w:proofErr w:type="spellEnd"/>
            <w:r w:rsidRPr="006B2436">
              <w:t xml:space="preserve"> про </w:t>
            </w:r>
            <w:proofErr w:type="spellStart"/>
            <w:r w:rsidRPr="006B2436">
              <w:t>преміювання</w:t>
            </w:r>
            <w:proofErr w:type="spellEnd"/>
            <w:r w:rsidRPr="006B2436">
              <w:t xml:space="preserve"> </w:t>
            </w:r>
            <w:r>
              <w:rPr>
                <w:lang w:val="uk-UA"/>
              </w:rPr>
              <w:t>Красноармійського міськрайонного суду Донецької області</w:t>
            </w:r>
            <w:r w:rsidRPr="006B2436">
              <w:t>;</w:t>
            </w:r>
          </w:p>
          <w:p w14:paraId="409847EA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8) </w:t>
            </w:r>
            <w:proofErr w:type="spellStart"/>
            <w:r w:rsidRPr="006B2436">
              <w:t>здійснює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організаційні</w:t>
            </w:r>
            <w:proofErr w:type="spellEnd"/>
            <w:r w:rsidRPr="006B2436">
              <w:t xml:space="preserve"> заходи </w:t>
            </w:r>
            <w:proofErr w:type="spellStart"/>
            <w:r w:rsidRPr="006B2436">
              <w:t>щодо</w:t>
            </w:r>
            <w:proofErr w:type="spellEnd"/>
            <w:r w:rsidRPr="006B2436">
              <w:t xml:space="preserve"> </w:t>
            </w:r>
            <w:proofErr w:type="spellStart"/>
            <w:proofErr w:type="gramStart"/>
            <w:r w:rsidRPr="006B2436">
              <w:t>п</w:t>
            </w:r>
            <w:proofErr w:type="gramEnd"/>
            <w:r w:rsidRPr="006B2436">
              <w:t>ідтримання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приміщення</w:t>
            </w:r>
            <w:proofErr w:type="spellEnd"/>
            <w:r w:rsidRPr="006B2436">
              <w:t xml:space="preserve"> суду в </w:t>
            </w:r>
            <w:proofErr w:type="spellStart"/>
            <w:r w:rsidRPr="006B2436">
              <w:t>стані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придатному</w:t>
            </w:r>
            <w:proofErr w:type="spellEnd"/>
            <w:r w:rsidRPr="006B2436">
              <w:t xml:space="preserve"> для </w:t>
            </w:r>
            <w:proofErr w:type="spellStart"/>
            <w:r w:rsidRPr="006B2436">
              <w:t>належного</w:t>
            </w:r>
            <w:proofErr w:type="spellEnd"/>
            <w:r w:rsidRPr="006B2436">
              <w:t xml:space="preserve"> його </w:t>
            </w:r>
            <w:proofErr w:type="spellStart"/>
            <w:r w:rsidRPr="006B2436">
              <w:t>функціонування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проведення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капітального</w:t>
            </w:r>
            <w:proofErr w:type="spellEnd"/>
            <w:r w:rsidRPr="006B2436">
              <w:t xml:space="preserve"> та поточного </w:t>
            </w:r>
            <w:proofErr w:type="spellStart"/>
            <w:r w:rsidRPr="006B2436">
              <w:t>ремонтів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технічного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оснащення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приміщень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інформаційно-технічного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забезпечення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створення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безпечних</w:t>
            </w:r>
            <w:proofErr w:type="spellEnd"/>
            <w:r w:rsidRPr="006B2436">
              <w:t xml:space="preserve"> і </w:t>
            </w:r>
            <w:proofErr w:type="spellStart"/>
            <w:r w:rsidRPr="006B2436">
              <w:t>комфортних</w:t>
            </w:r>
            <w:proofErr w:type="spellEnd"/>
            <w:r w:rsidRPr="006B2436">
              <w:t xml:space="preserve"> умов для суддів, працівників апарату суду </w:t>
            </w:r>
            <w:r>
              <w:t xml:space="preserve">та </w:t>
            </w:r>
            <w:proofErr w:type="spellStart"/>
            <w:r>
              <w:t>осіб</w:t>
            </w:r>
            <w:proofErr w:type="spellEnd"/>
            <w:r>
              <w:t xml:space="preserve">, які </w:t>
            </w:r>
            <w:proofErr w:type="spellStart"/>
            <w:r>
              <w:t>перебувають</w:t>
            </w:r>
            <w:proofErr w:type="spellEnd"/>
            <w:r>
              <w:t xml:space="preserve"> у суді</w:t>
            </w:r>
            <w:r>
              <w:rPr>
                <w:lang w:val="uk-UA"/>
              </w:rPr>
              <w:t xml:space="preserve">, а також заходи інженерно-технічного забезпечення з організації конвоювання та тримання у судах обвинувачених (підозрюваних) та з проведення </w:t>
            </w:r>
            <w:proofErr w:type="spellStart"/>
            <w:r>
              <w:rPr>
                <w:lang w:val="uk-UA"/>
              </w:rPr>
              <w:t>працесуальної</w:t>
            </w:r>
            <w:proofErr w:type="spellEnd"/>
            <w:r>
              <w:rPr>
                <w:lang w:val="uk-UA"/>
              </w:rPr>
              <w:t xml:space="preserve"> дії з учасниками кримінального провадження, щодо яких вжито заходів безпеки</w:t>
            </w:r>
            <w:r w:rsidRPr="006B2436">
              <w:t>;</w:t>
            </w:r>
          </w:p>
          <w:p w14:paraId="2D0BB147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9) </w:t>
            </w:r>
            <w:proofErr w:type="spellStart"/>
            <w:r w:rsidRPr="006B2436">
              <w:t>організовує</w:t>
            </w:r>
            <w:proofErr w:type="spellEnd"/>
            <w:r w:rsidRPr="006B2436">
              <w:t xml:space="preserve"> </w:t>
            </w:r>
            <w:proofErr w:type="spellStart"/>
            <w:proofErr w:type="gramStart"/>
            <w:r w:rsidRPr="006B2436">
              <w:t>обл</w:t>
            </w:r>
            <w:proofErr w:type="gramEnd"/>
            <w:r w:rsidRPr="006B2436">
              <w:t>ік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видачу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знищення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посвідчень</w:t>
            </w:r>
            <w:proofErr w:type="spellEnd"/>
            <w:r w:rsidRPr="006B2436">
              <w:t xml:space="preserve"> працівників апарату суду (</w:t>
            </w:r>
            <w:proofErr w:type="spellStart"/>
            <w:r w:rsidRPr="006B2436">
              <w:t>державних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службовців</w:t>
            </w:r>
            <w:proofErr w:type="spellEnd"/>
            <w:r w:rsidRPr="006B2436">
              <w:t xml:space="preserve">, працівників апарату суду, які </w:t>
            </w:r>
            <w:proofErr w:type="spellStart"/>
            <w:r w:rsidRPr="006B2436">
              <w:t>займають</w:t>
            </w:r>
            <w:proofErr w:type="spellEnd"/>
            <w:r w:rsidRPr="006B2436">
              <w:t xml:space="preserve"> посади </w:t>
            </w:r>
            <w:proofErr w:type="spellStart"/>
            <w:r w:rsidRPr="006B2436">
              <w:t>патронатної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служби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осіб</w:t>
            </w:r>
            <w:proofErr w:type="spellEnd"/>
            <w:r w:rsidRPr="006B2436">
              <w:t xml:space="preserve">, які </w:t>
            </w:r>
            <w:proofErr w:type="spellStart"/>
            <w:r w:rsidRPr="006B2436">
              <w:t>виконують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функції</w:t>
            </w:r>
            <w:proofErr w:type="spellEnd"/>
            <w:r w:rsidRPr="006B2436">
              <w:t xml:space="preserve"> з </w:t>
            </w:r>
            <w:proofErr w:type="spellStart"/>
            <w:r w:rsidRPr="006B2436">
              <w:t>обслуговування</w:t>
            </w:r>
            <w:proofErr w:type="spellEnd"/>
            <w:r w:rsidRPr="006B2436">
              <w:t xml:space="preserve"> та </w:t>
            </w:r>
            <w:proofErr w:type="spellStart"/>
            <w:r w:rsidRPr="006B2436">
              <w:t>робітників</w:t>
            </w:r>
            <w:proofErr w:type="spellEnd"/>
            <w:r w:rsidRPr="006B2436">
              <w:t>);</w:t>
            </w:r>
            <w:r>
              <w:rPr>
                <w:lang w:val="uk-UA"/>
              </w:rPr>
              <w:t xml:space="preserve"> </w:t>
            </w:r>
            <w:proofErr w:type="spellStart"/>
            <w:r w:rsidRPr="006B2436">
              <w:t>визначає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місце</w:t>
            </w:r>
            <w:proofErr w:type="spellEnd"/>
            <w:r w:rsidRPr="006B2436">
              <w:t xml:space="preserve">, строк </w:t>
            </w:r>
            <w:proofErr w:type="spellStart"/>
            <w:r w:rsidRPr="006B2436">
              <w:t>відрядження</w:t>
            </w:r>
            <w:proofErr w:type="spellEnd"/>
            <w:r w:rsidRPr="006B2436">
              <w:t xml:space="preserve">, режим </w:t>
            </w:r>
            <w:proofErr w:type="spellStart"/>
            <w:r w:rsidRPr="006B2436">
              <w:t>роботи</w:t>
            </w:r>
            <w:proofErr w:type="spellEnd"/>
            <w:r w:rsidRPr="006B2436">
              <w:t xml:space="preserve"> в </w:t>
            </w:r>
            <w:proofErr w:type="spellStart"/>
            <w:r w:rsidRPr="006B2436">
              <w:t>період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відрядження</w:t>
            </w:r>
            <w:proofErr w:type="spellEnd"/>
            <w:r w:rsidRPr="006B2436">
              <w:t xml:space="preserve"> працівників апара</w:t>
            </w:r>
            <w:r>
              <w:t xml:space="preserve">ту суду й </w:t>
            </w:r>
            <w:proofErr w:type="spellStart"/>
            <w:r>
              <w:t>завдання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rPr>
                <w:lang w:val="uk-UA"/>
              </w:rPr>
              <w:t xml:space="preserve">, а також </w:t>
            </w:r>
            <w:proofErr w:type="spellStart"/>
            <w:r w:rsidRPr="006B2436">
              <w:t>здійснює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інші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повноваження</w:t>
            </w:r>
            <w:proofErr w:type="spellEnd"/>
            <w:r w:rsidRPr="006B2436">
              <w:t xml:space="preserve"> керівника </w:t>
            </w:r>
            <w:proofErr w:type="spellStart"/>
            <w:r w:rsidRPr="006B2436">
              <w:t>державної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служби</w:t>
            </w:r>
            <w:proofErr w:type="spellEnd"/>
            <w:r w:rsidRPr="006B2436">
              <w:t xml:space="preserve"> суду відповідно до Закон</w:t>
            </w:r>
            <w:r>
              <w:t xml:space="preserve">у України "Про </w:t>
            </w:r>
            <w:proofErr w:type="spellStart"/>
            <w:r>
              <w:t>державну</w:t>
            </w:r>
            <w:proofErr w:type="spellEnd"/>
            <w:r>
              <w:t xml:space="preserve"> службу" та</w:t>
            </w:r>
            <w:r>
              <w:rPr>
                <w:lang w:val="uk-UA"/>
              </w:rPr>
              <w:t xml:space="preserve"> </w:t>
            </w:r>
            <w:proofErr w:type="spellStart"/>
            <w:r w:rsidRPr="006B2436">
              <w:t>виконує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інші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функції</w:t>
            </w:r>
            <w:proofErr w:type="spellEnd"/>
            <w:r w:rsidRPr="006B2436">
              <w:t xml:space="preserve">, </w:t>
            </w:r>
            <w:proofErr w:type="spellStart"/>
            <w:proofErr w:type="gramStart"/>
            <w:r w:rsidRPr="006B2436">
              <w:t>пов'язан</w:t>
            </w:r>
            <w:proofErr w:type="gramEnd"/>
            <w:r w:rsidRPr="006B2436">
              <w:t>і</w:t>
            </w:r>
            <w:proofErr w:type="spellEnd"/>
            <w:r w:rsidRPr="006B2436">
              <w:t xml:space="preserve"> із </w:t>
            </w:r>
            <w:proofErr w:type="spellStart"/>
            <w:r w:rsidRPr="006B2436">
              <w:t>забезпеченням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діяльності</w:t>
            </w:r>
            <w:proofErr w:type="spellEnd"/>
            <w:r w:rsidRPr="006B2436">
              <w:t xml:space="preserve"> суду.</w:t>
            </w:r>
          </w:p>
          <w:p w14:paraId="2E33A53F" w14:textId="18985158" w:rsidR="003B0F0E" w:rsidRPr="0004589D" w:rsidRDefault="003B0F0E" w:rsidP="009C5F5A">
            <w:pPr>
              <w:ind w:left="13" w:firstLine="0"/>
              <w:rPr>
                <w:noProof/>
                <w:sz w:val="24"/>
              </w:rPr>
            </w:pP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5EB1F" w14:textId="40D388C6" w:rsidR="001320F6" w:rsidRPr="001D3320" w:rsidRDefault="001320F6" w:rsidP="001320F6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 w:rsidRPr="001D3320">
              <w:rPr>
                <w:spacing w:val="-2"/>
                <w:sz w:val="24"/>
                <w:lang w:eastAsia="uk-UA"/>
              </w:rPr>
              <w:t xml:space="preserve">Посадовий оклад – </w:t>
            </w:r>
            <w:r w:rsidR="00F01E46">
              <w:rPr>
                <w:spacing w:val="-2"/>
                <w:sz w:val="24"/>
                <w:lang w:eastAsia="uk-UA"/>
              </w:rPr>
              <w:t>21 536 грн.</w:t>
            </w:r>
            <w:bookmarkStart w:id="0" w:name="_GoBack"/>
            <w:bookmarkEnd w:id="0"/>
            <w:r w:rsidR="0003439F" w:rsidRPr="001D3320">
              <w:rPr>
                <w:spacing w:val="-2"/>
                <w:sz w:val="24"/>
                <w:lang w:eastAsia="uk-UA"/>
              </w:rPr>
              <w:t xml:space="preserve"> </w:t>
            </w:r>
          </w:p>
          <w:p w14:paraId="12207E1C" w14:textId="5DD1F1BB" w:rsidR="003B0F0E" w:rsidRPr="001D3320" w:rsidRDefault="001320F6" w:rsidP="001320F6">
            <w:pPr>
              <w:ind w:left="16" w:right="40" w:hanging="3"/>
              <w:rPr>
                <w:sz w:val="24"/>
              </w:rPr>
            </w:pPr>
            <w:r w:rsidRPr="001D3320"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 w:rsidRPr="001D3320">
              <w:rPr>
                <w:spacing w:val="-4"/>
                <w:sz w:val="24"/>
              </w:rPr>
              <w:t>«Про державну службу</w:t>
            </w:r>
            <w:r w:rsidR="00441EB0" w:rsidRPr="001D3320">
              <w:rPr>
                <w:spacing w:val="-4"/>
                <w:sz w:val="24"/>
              </w:rPr>
              <w:t>»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Інформація про 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C739C0" w14:textId="5CFE70F4" w:rsidR="00605F43" w:rsidRPr="001D3320" w:rsidRDefault="00605F43" w:rsidP="00605F43">
            <w:pPr>
              <w:pStyle w:val="a4"/>
              <w:jc w:val="both"/>
            </w:pPr>
            <w:proofErr w:type="spellStart"/>
            <w:r w:rsidRPr="001D3320">
              <w:rPr>
                <w:color w:val="000000"/>
              </w:rPr>
              <w:t>строково</w:t>
            </w:r>
            <w:proofErr w:type="spellEnd"/>
            <w:r w:rsidRPr="001D3320">
              <w:rPr>
                <w:color w:val="000000"/>
              </w:rPr>
              <w:t>,</w:t>
            </w:r>
            <w:r w:rsidR="001D3320" w:rsidRPr="001D3320">
              <w:rPr>
                <w:color w:val="000000"/>
                <w:lang w:val="uk-UA"/>
              </w:rPr>
              <w:t xml:space="preserve"> на час фактичної відсутності основного працівника або</w:t>
            </w:r>
            <w:r w:rsidRPr="001D3320">
              <w:rPr>
                <w:color w:val="000000"/>
              </w:rPr>
              <w:t xml:space="preserve"> до призначення на </w:t>
            </w:r>
            <w:proofErr w:type="spellStart"/>
            <w:r w:rsidRPr="001D3320">
              <w:rPr>
                <w:color w:val="000000"/>
              </w:rPr>
              <w:t>цю</w:t>
            </w:r>
            <w:proofErr w:type="spellEnd"/>
            <w:r w:rsidRPr="001D3320">
              <w:rPr>
                <w:color w:val="000000"/>
              </w:rPr>
              <w:t xml:space="preserve"> посаду </w:t>
            </w:r>
            <w:proofErr w:type="spellStart"/>
            <w:r w:rsidRPr="001D3320">
              <w:rPr>
                <w:color w:val="000000"/>
              </w:rPr>
              <w:t>переможця</w:t>
            </w:r>
            <w:proofErr w:type="spellEnd"/>
            <w:r w:rsidRPr="001D3320">
              <w:rPr>
                <w:color w:val="000000"/>
              </w:rPr>
              <w:t xml:space="preserve"> конкурсу </w:t>
            </w:r>
            <w:proofErr w:type="spellStart"/>
            <w:r w:rsidRPr="001D3320">
              <w:rPr>
                <w:color w:val="000000"/>
              </w:rPr>
              <w:t>або</w:t>
            </w:r>
            <w:proofErr w:type="spellEnd"/>
            <w:r w:rsidRPr="001D3320">
              <w:rPr>
                <w:color w:val="000000"/>
              </w:rPr>
              <w:t xml:space="preserve"> до </w:t>
            </w:r>
            <w:proofErr w:type="spellStart"/>
            <w:r w:rsidRPr="001D3320">
              <w:rPr>
                <w:color w:val="000000"/>
              </w:rPr>
              <w:t>спливу</w:t>
            </w:r>
            <w:proofErr w:type="spellEnd"/>
            <w:r w:rsidRPr="001D3320">
              <w:rPr>
                <w:color w:val="000000"/>
              </w:rPr>
              <w:t xml:space="preserve"> 12 </w:t>
            </w:r>
            <w:proofErr w:type="spellStart"/>
            <w:r w:rsidRPr="001D3320">
              <w:rPr>
                <w:color w:val="000000"/>
              </w:rPr>
              <w:t>місяців</w:t>
            </w:r>
            <w:proofErr w:type="spellEnd"/>
            <w:r w:rsidRPr="001D3320">
              <w:rPr>
                <w:color w:val="000000"/>
              </w:rPr>
              <w:t xml:space="preserve"> з дня </w:t>
            </w:r>
            <w:proofErr w:type="spellStart"/>
            <w:r w:rsidRPr="001D3320">
              <w:rPr>
                <w:color w:val="000000"/>
              </w:rPr>
              <w:t>припинення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чи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скасування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proofErr w:type="gramStart"/>
            <w:r w:rsidRPr="001D3320">
              <w:rPr>
                <w:color w:val="000000"/>
              </w:rPr>
              <w:t>во</w:t>
            </w:r>
            <w:proofErr w:type="gramEnd"/>
            <w:r w:rsidRPr="001D3320">
              <w:rPr>
                <w:color w:val="000000"/>
              </w:rPr>
              <w:t>єнного</w:t>
            </w:r>
            <w:proofErr w:type="spellEnd"/>
            <w:r w:rsidRPr="001D3320">
              <w:rPr>
                <w:color w:val="000000"/>
              </w:rPr>
              <w:t xml:space="preserve"> стану</w:t>
            </w:r>
          </w:p>
          <w:p w14:paraId="23C54697" w14:textId="013AE7B8" w:rsidR="003B0F0E" w:rsidRPr="001D3320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  <w:rPr>
                <w:lang w:val="ru-RU"/>
              </w:rPr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Перелік інформації, необхідної для участі 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FCE2F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r w:rsidRPr="001D3320">
              <w:rPr>
                <w:color w:val="000000"/>
                <w:sz w:val="24"/>
                <w:lang w:val="ru-RU"/>
              </w:rPr>
              <w:t xml:space="preserve">Особа, яка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бажає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взяти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участь </w:t>
            </w:r>
            <w:proofErr w:type="gramStart"/>
            <w:r w:rsidRPr="001D3320">
              <w:rPr>
                <w:color w:val="000000"/>
                <w:sz w:val="24"/>
                <w:lang w:val="ru-RU"/>
              </w:rPr>
              <w:t>у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добор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подає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резюме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встановленого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зразка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в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якому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обов’язково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зазначається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така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: </w:t>
            </w:r>
          </w:p>
          <w:p w14:paraId="189B4BC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ізвище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ім’я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по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батькові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кандидата; </w:t>
            </w:r>
          </w:p>
          <w:p w14:paraId="18B6364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r w:rsidRPr="001D3320">
              <w:rPr>
                <w:color w:val="000000"/>
                <w:sz w:val="24"/>
                <w:lang w:val="ru-RU"/>
              </w:rPr>
              <w:t>реквізити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документа,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що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посвідчує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особу та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громадянство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України; </w:t>
            </w:r>
          </w:p>
          <w:p w14:paraId="214C4138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ступеня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вищої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освіти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рівня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вільного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володіння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державною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мовою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); </w:t>
            </w:r>
          </w:p>
          <w:p w14:paraId="056EC08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відомості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про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державної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служби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досвід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відповідній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сфері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визначених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кваліфікаційних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вимогах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та на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керівних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посадах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для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зворотнього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зв’язку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контактний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номер телефону,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електронна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адреса).</w:t>
            </w:r>
            <w:proofErr w:type="gramEnd"/>
          </w:p>
          <w:p w14:paraId="1AF0DC77" w14:textId="77777777" w:rsidR="003B0F0E" w:rsidRPr="001D3320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1" w:name="n1335"/>
            <w:bookmarkStart w:id="2" w:name="n348"/>
            <w:bookmarkStart w:id="3" w:name="n1339"/>
            <w:bookmarkStart w:id="4" w:name="n1340"/>
            <w:bookmarkEnd w:id="1"/>
            <w:bookmarkEnd w:id="2"/>
            <w:bookmarkEnd w:id="3"/>
            <w:bookmarkEnd w:id="4"/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9B4F4" w14:textId="77777777" w:rsidR="003B0F0E" w:rsidRDefault="003B0F0E" w:rsidP="00605F43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 xml:space="preserve">Місце або спосіб проведення співбесіди </w:t>
            </w:r>
          </w:p>
          <w:p w14:paraId="70B0304C" w14:textId="3E5F30A3" w:rsidR="00605F43" w:rsidRPr="0004589D" w:rsidRDefault="00605F43" w:rsidP="00605F43">
            <w:pPr>
              <w:pStyle w:val="rvps14"/>
              <w:spacing w:beforeAutospacing="0" w:afterAutospacing="0"/>
              <w:ind w:left="142" w:right="126"/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3ED68" w14:textId="77777777" w:rsidR="00605F43" w:rsidRPr="001D3320" w:rsidRDefault="003B0F0E" w:rsidP="00605F43">
            <w:pPr>
              <w:pStyle w:val="a4"/>
              <w:spacing w:before="0" w:beforeAutospacing="0" w:after="160" w:afterAutospacing="0"/>
              <w:rPr>
                <w:lang w:val="uk-UA"/>
              </w:rPr>
            </w:pPr>
            <w:r w:rsidRPr="001D3320">
              <w:rPr>
                <w:lang w:val="uk-UA"/>
              </w:rPr>
              <w:t xml:space="preserve">Проведення співбесіди </w:t>
            </w:r>
            <w:r w:rsidR="00B670FF" w:rsidRPr="001D3320">
              <w:rPr>
                <w:lang w:val="uk-UA"/>
              </w:rPr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</w:t>
            </w:r>
            <w:r w:rsidR="00B670FF" w:rsidRPr="001D3320">
              <w:t xml:space="preserve">Добровольського 2. </w:t>
            </w:r>
          </w:p>
          <w:p w14:paraId="391F91E4" w14:textId="53978D7D" w:rsidR="00605F43" w:rsidRPr="001D3320" w:rsidRDefault="00605F43" w:rsidP="00605F43">
            <w:pPr>
              <w:pStyle w:val="a4"/>
              <w:spacing w:before="0" w:beforeAutospacing="0" w:after="160" w:afterAutospacing="0"/>
            </w:pPr>
            <w:r w:rsidRPr="001D3320">
              <w:rPr>
                <w:color w:val="000000"/>
              </w:rPr>
              <w:t>(</w:t>
            </w:r>
            <w:proofErr w:type="spellStart"/>
            <w:r w:rsidRPr="001D3320">
              <w:rPr>
                <w:color w:val="000000"/>
              </w:rPr>
              <w:t>проведення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співбесіди</w:t>
            </w:r>
            <w:proofErr w:type="spellEnd"/>
            <w:r w:rsidRPr="001D3320">
              <w:rPr>
                <w:color w:val="000000"/>
              </w:rPr>
              <w:t xml:space="preserve"> за </w:t>
            </w:r>
            <w:proofErr w:type="spellStart"/>
            <w:r w:rsidRPr="001D3320">
              <w:rPr>
                <w:color w:val="000000"/>
              </w:rPr>
              <w:t>фізичної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присутності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кандидатів</w:t>
            </w:r>
            <w:proofErr w:type="spellEnd"/>
            <w:r w:rsidRPr="001D3320">
              <w:rPr>
                <w:color w:val="000000"/>
              </w:rPr>
              <w:t>)</w:t>
            </w:r>
          </w:p>
          <w:p w14:paraId="0B2CA934" w14:textId="77777777" w:rsidR="00605F43" w:rsidRPr="001D3320" w:rsidRDefault="00605F43" w:rsidP="00605F43">
            <w:pPr>
              <w:spacing w:after="160"/>
              <w:ind w:firstLine="0"/>
              <w:jc w:val="left"/>
              <w:rPr>
                <w:sz w:val="24"/>
                <w:lang w:val="ru-RU"/>
              </w:rPr>
            </w:pPr>
            <w:proofErr w:type="gram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Дата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співбесіди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– буде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повідомлено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додатково за номерами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телефонів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, які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будуть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вказані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в резюме</w:t>
            </w:r>
            <w:proofErr w:type="gramEnd"/>
          </w:p>
          <w:p w14:paraId="3239C820" w14:textId="0B23F1C1" w:rsidR="003B0F0E" w:rsidRPr="001D3320" w:rsidRDefault="003B0F0E" w:rsidP="00B670FF">
            <w:pPr>
              <w:pStyle w:val="rvps14"/>
              <w:spacing w:before="0" w:beforeAutospacing="0" w:after="0" w:afterAutospacing="0"/>
              <w:rPr>
                <w:lang w:val="ru-RU"/>
              </w:rPr>
            </w:pP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612E179B" w:rsidR="003B0F0E" w:rsidRPr="001D3320" w:rsidRDefault="004B183F" w:rsidP="00605F43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r w:rsidRPr="001D3320">
              <w:rPr>
                <w:lang w:val="uk-UA"/>
              </w:rPr>
              <w:t>Бєлєнькова Світлана Миколаївна</w:t>
            </w:r>
            <w:r w:rsidR="003B0F0E" w:rsidRPr="001D3320">
              <w:rPr>
                <w:lang w:val="uk-UA"/>
              </w:rPr>
              <w:t xml:space="preserve">, </w:t>
            </w:r>
            <w:r w:rsidR="00605F43" w:rsidRPr="001D3320">
              <w:rPr>
                <w:lang w:val="uk-UA"/>
              </w:rPr>
              <w:t>05066978135</w:t>
            </w:r>
            <w:r w:rsidR="003B0F0E" w:rsidRPr="001D3320">
              <w:rPr>
                <w:lang w:val="uk-UA"/>
              </w:rPr>
              <w:t xml:space="preserve">, </w:t>
            </w:r>
            <w:r w:rsidR="00B670FF" w:rsidRPr="001D3320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1D3320" w:rsidRDefault="003B0F0E" w:rsidP="003B0F0E">
            <w:pPr>
              <w:pStyle w:val="rvps12"/>
              <w:jc w:val="center"/>
              <w:rPr>
                <w:b/>
              </w:rPr>
            </w:pPr>
            <w:r w:rsidRPr="001D3320">
              <w:rPr>
                <w:b/>
              </w:rPr>
              <w:t>Кваліфікаційні вимоги</w:t>
            </w:r>
          </w:p>
        </w:tc>
      </w:tr>
      <w:tr w:rsidR="003B0F0E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B0F0E" w:rsidRPr="0004589D" w:rsidRDefault="003B0F0E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43D10" w14:textId="7292A7E4" w:rsidR="003B0F0E" w:rsidRPr="001D3320" w:rsidRDefault="00CB0429" w:rsidP="004B183F">
            <w:pPr>
              <w:pStyle w:val="ParagraphStyle"/>
              <w:jc w:val="both"/>
              <w:rPr>
                <w:sz w:val="24"/>
                <w:lang w:val="uk-UA"/>
              </w:rPr>
            </w:pPr>
            <w:proofErr w:type="spellStart"/>
            <w:r w:rsidRPr="001D3320">
              <w:rPr>
                <w:rFonts w:ascii="Times New Roman" w:hAnsi="Times New Roman"/>
                <w:sz w:val="24"/>
                <w:lang w:eastAsia="uk-UA"/>
              </w:rPr>
              <w:t>Вища</w:t>
            </w:r>
            <w:proofErr w:type="spellEnd"/>
            <w:r w:rsidRPr="001D3320">
              <w:rPr>
                <w:rFonts w:ascii="Times New Roman" w:hAnsi="Times New Roman"/>
                <w:sz w:val="24"/>
                <w:lang w:eastAsia="uk-UA"/>
              </w:rPr>
              <w:t xml:space="preserve">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освіта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за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освітнім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ступенем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не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нижче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магістра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у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галузі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знань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"</w:t>
            </w:r>
            <w:r w:rsidR="00744239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r w:rsidR="004B183F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  <w:lang w:val="uk-UA"/>
              </w:rPr>
              <w:t>Правознавство</w:t>
            </w:r>
            <w:r w:rsidR="00744239" w:rsidRPr="001D3320">
              <w:rPr>
                <w:rFonts w:ascii="Times New Roman" w:hAnsi="Times New Roman"/>
                <w:sz w:val="24"/>
              </w:rPr>
              <w:t xml:space="preserve"> </w:t>
            </w:r>
            <w:r w:rsidRPr="001D3320">
              <w:rPr>
                <w:rFonts w:ascii="Times New Roman" w:hAnsi="Times New Roman"/>
                <w:sz w:val="24"/>
              </w:rPr>
              <w:t>" та/</w:t>
            </w:r>
            <w:proofErr w:type="spellStart"/>
            <w:r w:rsidRPr="001D3320">
              <w:rPr>
                <w:rFonts w:ascii="Times New Roman" w:hAnsi="Times New Roman"/>
                <w:sz w:val="24"/>
              </w:rPr>
              <w:t>або</w:t>
            </w:r>
            <w:proofErr w:type="spellEnd"/>
            <w:r w:rsidRPr="001D3320">
              <w:rPr>
                <w:rFonts w:ascii="Times New Roman" w:hAnsi="Times New Roman"/>
                <w:sz w:val="24"/>
              </w:rPr>
              <w:t xml:space="preserve"> "Управління та </w:t>
            </w:r>
            <w:proofErr w:type="spellStart"/>
            <w:proofErr w:type="gramStart"/>
            <w:r w:rsidRPr="001D3320">
              <w:rPr>
                <w:rFonts w:ascii="Times New Roman" w:hAnsi="Times New Roman"/>
                <w:sz w:val="24"/>
              </w:rPr>
              <w:t>адм</w:t>
            </w:r>
            <w:proofErr w:type="gramEnd"/>
            <w:r w:rsidRPr="001D3320">
              <w:rPr>
                <w:rFonts w:ascii="Times New Roman" w:hAnsi="Times New Roman"/>
                <w:sz w:val="24"/>
              </w:rPr>
              <w:t>іністрування</w:t>
            </w:r>
            <w:proofErr w:type="spellEnd"/>
            <w:r w:rsidRPr="001D3320">
              <w:rPr>
                <w:rFonts w:ascii="Times New Roman" w:hAnsi="Times New Roman"/>
                <w:sz w:val="24"/>
              </w:rPr>
              <w:t>"</w:t>
            </w:r>
            <w:r w:rsidR="0044277F" w:rsidRPr="001D3320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</w:tr>
      <w:tr w:rsidR="003B0F0E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B0F0E" w:rsidRPr="0004589D" w:rsidRDefault="003B0F0E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B0F0E" w:rsidRPr="0004589D" w:rsidRDefault="003B0F0E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5139807E" w:rsidR="003B0F0E" w:rsidRPr="001D3320" w:rsidRDefault="00B670FF" w:rsidP="00605F43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1D3320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на посадах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державної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категорій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"Б"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чи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"В"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в органах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місцевого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самоврядування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на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керівних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посадах </w:t>
            </w:r>
            <w:proofErr w:type="spellStart"/>
            <w:proofErr w:type="gramStart"/>
            <w:r w:rsidRPr="001D3320">
              <w:rPr>
                <w:color w:val="2A2928"/>
                <w:shd w:val="clear" w:color="auto" w:fill="FFFFFF"/>
              </w:rPr>
              <w:t>п</w:t>
            </w:r>
            <w:proofErr w:type="gramEnd"/>
            <w:r w:rsidRPr="001D3320">
              <w:rPr>
                <w:color w:val="2A2928"/>
                <w:shd w:val="clear" w:color="auto" w:fill="FFFFFF"/>
              </w:rPr>
              <w:t>ідприємств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установ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та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організацій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незалежно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від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форми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власності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не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менше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r w:rsidR="00605F43" w:rsidRPr="001D3320">
              <w:rPr>
                <w:color w:val="2A2928"/>
                <w:shd w:val="clear" w:color="auto" w:fill="FFFFFF"/>
                <w:lang w:val="uk-UA"/>
              </w:rPr>
              <w:t>двох років</w:t>
            </w:r>
          </w:p>
        </w:tc>
      </w:tr>
      <w:tr w:rsidR="003B0F0E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B0F0E" w:rsidRPr="0004589D" w:rsidRDefault="003B0F0E" w:rsidP="003B0F0E">
            <w:pPr>
              <w:pStyle w:val="rvps12"/>
            </w:pPr>
            <w:r w:rsidRPr="0004589D"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B0F0E" w:rsidRPr="0004589D" w:rsidRDefault="003B0F0E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3B0F0E" w:rsidRPr="001D3320" w:rsidRDefault="003B0F0E" w:rsidP="003B0F0E">
            <w:pPr>
              <w:pStyle w:val="rvps14"/>
              <w:ind w:right="270"/>
              <w:jc w:val="both"/>
            </w:pPr>
            <w:r w:rsidRPr="001D3320">
              <w:rPr>
                <w:rStyle w:val="rvts0"/>
              </w:rPr>
              <w:t>вільне володіння державною мовою</w:t>
            </w:r>
          </w:p>
        </w:tc>
      </w:tr>
      <w:tr w:rsidR="003B0F0E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B0F0E" w:rsidRPr="001D3320" w:rsidRDefault="003B0F0E" w:rsidP="003B0F0E">
            <w:pPr>
              <w:pStyle w:val="rvps14"/>
              <w:ind w:right="270"/>
              <w:jc w:val="center"/>
              <w:rPr>
                <w:b/>
              </w:rPr>
            </w:pPr>
            <w:r w:rsidRPr="001D3320">
              <w:t xml:space="preserve">   </w:t>
            </w:r>
            <w:hyperlink r:id="rId7" w:tgtFrame="_top" w:history="1">
              <w:r w:rsidRPr="001D3320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B0F0E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B0F0E" w:rsidRPr="001D3320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1D3320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3308875A" w:rsidR="003B0F0E" w:rsidRPr="0004589D" w:rsidRDefault="00093C83" w:rsidP="003B0F0E">
            <w:pPr>
              <w:pStyle w:val="rvps12"/>
            </w:pPr>
            <w:r>
              <w:t>1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338CC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слухати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сприймати</w:t>
            </w:r>
            <w:proofErr w:type="spellEnd"/>
            <w:r w:rsidRPr="001D3320">
              <w:t xml:space="preserve"> думки;</w:t>
            </w:r>
          </w:p>
          <w:p w14:paraId="5D46A959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дослухатися</w:t>
            </w:r>
            <w:proofErr w:type="spellEnd"/>
            <w:r w:rsidRPr="001D3320">
              <w:t xml:space="preserve"> до думки, </w:t>
            </w: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ітко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висловлюватися</w:t>
            </w:r>
            <w:proofErr w:type="spellEnd"/>
            <w:r w:rsidRPr="001D3320">
              <w:t xml:space="preserve"> (</w:t>
            </w:r>
            <w:proofErr w:type="spellStart"/>
            <w:r w:rsidRPr="001D3320">
              <w:t>усно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письмово</w:t>
            </w:r>
            <w:proofErr w:type="spellEnd"/>
            <w:r w:rsidRPr="001D3320">
              <w:t>);</w:t>
            </w:r>
          </w:p>
          <w:p w14:paraId="7ADBA0DB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готовність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ділитися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досвідом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ідеями</w:t>
            </w:r>
            <w:proofErr w:type="spellEnd"/>
            <w:r w:rsidRPr="001D3320">
              <w:t xml:space="preserve">, </w:t>
            </w:r>
            <w:proofErr w:type="spellStart"/>
            <w:r w:rsidRPr="001D3320">
              <w:t>відкритість</w:t>
            </w:r>
            <w:proofErr w:type="spellEnd"/>
            <w:r w:rsidRPr="001D3320">
              <w:t xml:space="preserve"> у </w:t>
            </w:r>
            <w:proofErr w:type="spellStart"/>
            <w:r w:rsidRPr="001D3320">
              <w:t>обміні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інформацією</w:t>
            </w:r>
            <w:proofErr w:type="spellEnd"/>
            <w:r w:rsidRPr="001D3320">
              <w:t>;</w:t>
            </w:r>
          </w:p>
          <w:p w14:paraId="0614879B" w14:textId="27C883DF" w:rsidR="003B0F0E" w:rsidRPr="001D3320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1D3320">
              <w:t>орієнтація</w:t>
            </w:r>
            <w:proofErr w:type="spellEnd"/>
            <w:r w:rsidRPr="001D3320">
              <w:t xml:space="preserve"> на </w:t>
            </w:r>
            <w:proofErr w:type="spellStart"/>
            <w:r w:rsidRPr="001D3320">
              <w:t>командний</w:t>
            </w:r>
            <w:proofErr w:type="spellEnd"/>
            <w:r w:rsidRPr="001D3320">
              <w:t xml:space="preserve"> результат</w:t>
            </w:r>
          </w:p>
        </w:tc>
      </w:tr>
      <w:tr w:rsidR="003B0F0E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71C56298" w:rsidR="003B0F0E" w:rsidRPr="0004589D" w:rsidRDefault="00093C83" w:rsidP="003B0F0E">
            <w:pPr>
              <w:pStyle w:val="rvps12"/>
            </w:pPr>
            <w:r>
              <w:t>2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24D5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бачення</w:t>
            </w:r>
            <w:proofErr w:type="spellEnd"/>
            <w:r w:rsidRPr="001D3320">
              <w:t xml:space="preserve"> результату;</w:t>
            </w:r>
          </w:p>
          <w:p w14:paraId="08ADDCF8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сфокусовані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зусилля</w:t>
            </w:r>
            <w:proofErr w:type="spellEnd"/>
            <w:r w:rsidRPr="001D3320">
              <w:t xml:space="preserve"> для </w:t>
            </w:r>
            <w:proofErr w:type="spellStart"/>
            <w:r w:rsidRPr="001D3320">
              <w:t>досягнення</w:t>
            </w:r>
            <w:proofErr w:type="spellEnd"/>
            <w:r w:rsidRPr="001D3320">
              <w:t xml:space="preserve"> результату;</w:t>
            </w:r>
          </w:p>
          <w:p w14:paraId="1102C48D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запобігання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ефективне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подолання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перешкод</w:t>
            </w:r>
            <w:proofErr w:type="spellEnd"/>
            <w:r w:rsidRPr="001D3320">
              <w:t>;</w:t>
            </w:r>
          </w:p>
          <w:p w14:paraId="323B2060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навички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планування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своєї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роботи</w:t>
            </w:r>
            <w:proofErr w:type="spellEnd"/>
            <w:r w:rsidRPr="001D3320">
              <w:t>;</w:t>
            </w:r>
          </w:p>
          <w:p w14:paraId="4EE1DA50" w14:textId="3D9E1045" w:rsidR="003B0F0E" w:rsidRPr="001D3320" w:rsidRDefault="003B0F0E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 w:rsidRPr="001D3320">
              <w:t>дисциплі</w:t>
            </w:r>
            <w:proofErr w:type="gramStart"/>
            <w:r w:rsidRPr="001D3320">
              <w:t>на</w:t>
            </w:r>
            <w:proofErr w:type="spellEnd"/>
            <w:proofErr w:type="gramEnd"/>
            <w:r w:rsidRPr="001D3320">
              <w:t xml:space="preserve"> та </w:t>
            </w:r>
            <w:proofErr w:type="spellStart"/>
            <w:r w:rsidRPr="001D3320">
              <w:t>відповідальність</w:t>
            </w:r>
            <w:proofErr w:type="spellEnd"/>
            <w:r w:rsidRPr="001D3320">
              <w:t xml:space="preserve"> за </w:t>
            </w:r>
            <w:proofErr w:type="spellStart"/>
            <w:r w:rsidRPr="001D3320">
              <w:t>виконання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своїх</w:t>
            </w:r>
            <w:proofErr w:type="spellEnd"/>
            <w:r w:rsidRPr="001D3320">
              <w:t xml:space="preserve"> задач</w:t>
            </w:r>
          </w:p>
        </w:tc>
      </w:tr>
      <w:tr w:rsidR="003B0F0E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4BA7B5AC" w:rsidR="003B0F0E" w:rsidRPr="0004589D" w:rsidRDefault="00093C83" w:rsidP="003B0F0E">
            <w:pPr>
              <w:pStyle w:val="rvps12"/>
            </w:pPr>
            <w:r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B0F0E" w:rsidRPr="0004589D" w:rsidRDefault="003B0F0E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C3F2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розуміння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емоцій</w:t>
            </w:r>
            <w:proofErr w:type="spellEnd"/>
            <w:r w:rsidRPr="0004589D">
              <w:t>;</w:t>
            </w:r>
          </w:p>
          <w:p w14:paraId="4970467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r w:rsidRPr="0004589D">
              <w:t xml:space="preserve">управління </w:t>
            </w:r>
            <w:proofErr w:type="spellStart"/>
            <w:r w:rsidRPr="0004589D">
              <w:t>своїми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емоціями</w:t>
            </w:r>
            <w:proofErr w:type="spellEnd"/>
            <w:r w:rsidRPr="0004589D">
              <w:t>;</w:t>
            </w:r>
          </w:p>
          <w:p w14:paraId="36BF6A71" w14:textId="4B9CF64C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оптимізм</w:t>
            </w:r>
            <w:proofErr w:type="spellEnd"/>
          </w:p>
        </w:tc>
      </w:tr>
      <w:tr w:rsidR="003B0F0E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B0F0E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B0F0E" w:rsidRPr="0004589D" w:rsidRDefault="003B0F0E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546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Знання:</w:t>
            </w:r>
          </w:p>
          <w:p w14:paraId="25380E0A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Конституції України;</w:t>
            </w:r>
          </w:p>
          <w:p w14:paraId="727F6A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1D2F2EC7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199E0BE5" w14:textId="362258D8" w:rsidR="003B0F0E" w:rsidRPr="0004589D" w:rsidRDefault="003B0F0E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r w:rsidRPr="0004589D">
              <w:rPr>
                <w:lang w:val="uk-UA"/>
              </w:rPr>
              <w:t>та іншого законодавства</w:t>
            </w:r>
          </w:p>
        </w:tc>
      </w:tr>
      <w:tr w:rsidR="003B0F0E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B0F0E" w:rsidRPr="0004589D" w:rsidRDefault="003B0F0E" w:rsidP="003B0F0E">
            <w:pPr>
              <w:pStyle w:val="rvps12"/>
            </w:pPr>
            <w:r w:rsidRPr="0004589D"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B0F0E" w:rsidRPr="0004589D" w:rsidRDefault="00B670FF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 xml:space="preserve">Знання спеціального законодавства, що </w:t>
            </w:r>
            <w:r w:rsidRPr="0004589D">
              <w:rPr>
                <w:rFonts w:eastAsia="TimesNewRomanPSMT"/>
                <w:color w:val="000000"/>
              </w:rPr>
              <w:lastRenderedPageBreak/>
              <w:t>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6078A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lastRenderedPageBreak/>
              <w:t>Знання:</w:t>
            </w:r>
          </w:p>
          <w:p w14:paraId="628C3C2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1.Кодексу законів про працю України;</w:t>
            </w:r>
          </w:p>
          <w:p w14:paraId="38EDA513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2.Цивільного кодексу України,</w:t>
            </w:r>
          </w:p>
          <w:p w14:paraId="0FE2A71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lastRenderedPageBreak/>
              <w:t>3.Кримінального кодексу України,</w:t>
            </w:r>
          </w:p>
          <w:p w14:paraId="0531DBE1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 xml:space="preserve">4.Бюджетного кодексу України, </w:t>
            </w:r>
          </w:p>
          <w:p w14:paraId="64CD0022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5.Господарського кодексу України.</w:t>
            </w:r>
          </w:p>
          <w:p w14:paraId="278AF770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"Про судоустрій і статус суддів»,</w:t>
            </w:r>
          </w:p>
          <w:p w14:paraId="19434A6C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7.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«Про захист персональних даних»,</w:t>
            </w:r>
          </w:p>
          <w:p w14:paraId="458AD6B1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8.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«Про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громадян»,</w:t>
            </w:r>
          </w:p>
          <w:p w14:paraId="7A5B2CB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публічної інформації»,</w:t>
            </w:r>
          </w:p>
          <w:p w14:paraId="16D0A389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судових рішень»,</w:t>
            </w:r>
          </w:p>
          <w:p w14:paraId="5D1E73E4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 інформацію», </w:t>
            </w:r>
          </w:p>
          <w:p w14:paraId="7450E9B6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очищення влади»,</w:t>
            </w:r>
          </w:p>
          <w:p w14:paraId="5F22DCEF" w14:textId="77777777" w:rsidR="00B670FF" w:rsidRPr="0004589D" w:rsidRDefault="00B670FF" w:rsidP="0004589D">
            <w:pPr>
              <w:spacing w:line="270" w:lineRule="atLeast"/>
              <w:ind w:left="61" w:hanging="34"/>
              <w:jc w:val="left"/>
              <w:textAlignment w:val="baseline"/>
              <w:rPr>
                <w:noProof/>
                <w:sz w:val="24"/>
              </w:rPr>
            </w:pPr>
            <w:r w:rsidRPr="0004589D">
              <w:rPr>
                <w:sz w:val="24"/>
              </w:rPr>
              <w:t xml:space="preserve">13.Інструкції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Державної судової адміністрації України від 17 грудня 2013 року № 173 «Про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затвердження 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</w:t>
            </w:r>
          </w:p>
          <w:p w14:paraId="5782935E" w14:textId="25DE056C" w:rsidR="00B670FF" w:rsidRPr="0004589D" w:rsidRDefault="00B670FF" w:rsidP="0004589D">
            <w:pPr>
              <w:ind w:left="61" w:hanging="34"/>
              <w:jc w:val="left"/>
              <w:rPr>
                <w:noProof/>
                <w:sz w:val="24"/>
              </w:rPr>
            </w:pPr>
            <w:r w:rsidRPr="0004589D">
              <w:rPr>
                <w:noProof/>
                <w:sz w:val="24"/>
              </w:rPr>
              <w:t>14.Інструкції з діловодства в місцевих та апеляційних судах, затвердженої наказом</w:t>
            </w:r>
            <w:hyperlink r:id="rId8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 xml:space="preserve"> Державної судової адміністрації України від 20 серпня 2019 року № 814</w:t>
              </w:r>
            </w:hyperlink>
            <w:r w:rsidRPr="0004589D">
              <w:rPr>
                <w:noProof/>
                <w:sz w:val="24"/>
                <w:shd w:val="clear" w:color="auto" w:fill="FFFFFF"/>
              </w:rPr>
              <w:t> «</w:t>
            </w:r>
            <w:hyperlink r:id="rId9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>Про затвердження Інструкції з діловодства в місцевих та апеляційних судах України</w:t>
              </w:r>
            </w:hyperlink>
            <w:r w:rsidRPr="0004589D">
              <w:rPr>
                <w:noProof/>
                <w:sz w:val="24"/>
              </w:rPr>
              <w:t>»</w:t>
            </w:r>
            <w:r w:rsidR="0004589D">
              <w:rPr>
                <w:noProof/>
                <w:sz w:val="24"/>
              </w:rPr>
              <w:t xml:space="preserve"> (зі змінами)</w:t>
            </w:r>
            <w:r w:rsidRPr="0004589D">
              <w:rPr>
                <w:noProof/>
                <w:sz w:val="24"/>
              </w:rPr>
              <w:t>,</w:t>
            </w:r>
          </w:p>
          <w:p w14:paraId="475C4F1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15.Положення про автоматизовану систему документообігу суду, затверджене Рішенням Ради суддів України від 26.11.2010 р.№ 30</w:t>
            </w:r>
          </w:p>
          <w:p w14:paraId="05A4EA14" w14:textId="2F211BD8" w:rsidR="003B0F0E" w:rsidRPr="0004589D" w:rsidRDefault="003B0F0E" w:rsidP="00A22C75">
            <w:pPr>
              <w:pStyle w:val="a5"/>
              <w:ind w:right="184" w:firstLine="16"/>
              <w:jc w:val="both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AD23D3B"/>
    <w:multiLevelType w:val="hybridMultilevel"/>
    <w:tmpl w:val="2536EA66"/>
    <w:lvl w:ilvl="0" w:tplc="B59CA7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0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F621CD7"/>
    <w:multiLevelType w:val="hybridMultilevel"/>
    <w:tmpl w:val="9BB27F08"/>
    <w:lvl w:ilvl="0" w:tplc="B936CF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19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6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7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0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4"/>
  </w:num>
  <w:num w:numId="4">
    <w:abstractNumId w:val="1"/>
  </w:num>
  <w:num w:numId="5">
    <w:abstractNumId w:val="13"/>
  </w:num>
  <w:num w:numId="6">
    <w:abstractNumId w:val="14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6"/>
  </w:num>
  <w:num w:numId="12">
    <w:abstractNumId w:val="2"/>
  </w:num>
  <w:num w:numId="13">
    <w:abstractNumId w:val="6"/>
  </w:num>
  <w:num w:numId="14">
    <w:abstractNumId w:val="17"/>
  </w:num>
  <w:num w:numId="15">
    <w:abstractNumId w:val="15"/>
  </w:num>
  <w:num w:numId="16">
    <w:abstractNumId w:val="18"/>
  </w:num>
  <w:num w:numId="17">
    <w:abstractNumId w:val="19"/>
  </w:num>
  <w:num w:numId="18">
    <w:abstractNumId w:val="12"/>
  </w:num>
  <w:num w:numId="19">
    <w:abstractNumId w:val="9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439F"/>
    <w:rsid w:val="00035966"/>
    <w:rsid w:val="00037FDA"/>
    <w:rsid w:val="0004589D"/>
    <w:rsid w:val="000460D1"/>
    <w:rsid w:val="0005362B"/>
    <w:rsid w:val="00093C83"/>
    <w:rsid w:val="000B14FA"/>
    <w:rsid w:val="000C36F2"/>
    <w:rsid w:val="000D4F8F"/>
    <w:rsid w:val="000F1060"/>
    <w:rsid w:val="00102A2D"/>
    <w:rsid w:val="0011150A"/>
    <w:rsid w:val="0011192D"/>
    <w:rsid w:val="001211DA"/>
    <w:rsid w:val="00125F66"/>
    <w:rsid w:val="001320F6"/>
    <w:rsid w:val="00160721"/>
    <w:rsid w:val="00170CB5"/>
    <w:rsid w:val="00171E09"/>
    <w:rsid w:val="00190D9D"/>
    <w:rsid w:val="00196047"/>
    <w:rsid w:val="001A54DF"/>
    <w:rsid w:val="001A735B"/>
    <w:rsid w:val="001D3320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53FC9"/>
    <w:rsid w:val="00265B9E"/>
    <w:rsid w:val="00284C0C"/>
    <w:rsid w:val="002961D7"/>
    <w:rsid w:val="002C24AA"/>
    <w:rsid w:val="002F3EE7"/>
    <w:rsid w:val="00302B63"/>
    <w:rsid w:val="00314C66"/>
    <w:rsid w:val="00327AD5"/>
    <w:rsid w:val="00336F23"/>
    <w:rsid w:val="00337DDC"/>
    <w:rsid w:val="00342A06"/>
    <w:rsid w:val="00345409"/>
    <w:rsid w:val="00346E20"/>
    <w:rsid w:val="00372380"/>
    <w:rsid w:val="00376778"/>
    <w:rsid w:val="00381BB9"/>
    <w:rsid w:val="0038683A"/>
    <w:rsid w:val="003A30D9"/>
    <w:rsid w:val="003A5A36"/>
    <w:rsid w:val="003B0F0E"/>
    <w:rsid w:val="003B4DD6"/>
    <w:rsid w:val="003C303D"/>
    <w:rsid w:val="003C36FA"/>
    <w:rsid w:val="003C6DB9"/>
    <w:rsid w:val="003D6A78"/>
    <w:rsid w:val="003E1584"/>
    <w:rsid w:val="003E42DC"/>
    <w:rsid w:val="003F2135"/>
    <w:rsid w:val="003F3B8B"/>
    <w:rsid w:val="003F6C66"/>
    <w:rsid w:val="00411247"/>
    <w:rsid w:val="00425642"/>
    <w:rsid w:val="00425BF9"/>
    <w:rsid w:val="00432133"/>
    <w:rsid w:val="00441EB0"/>
    <w:rsid w:val="0044277F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B183F"/>
    <w:rsid w:val="004D2870"/>
    <w:rsid w:val="004F202E"/>
    <w:rsid w:val="004F3B5D"/>
    <w:rsid w:val="00500DCF"/>
    <w:rsid w:val="0050402D"/>
    <w:rsid w:val="00512EC6"/>
    <w:rsid w:val="005155AF"/>
    <w:rsid w:val="005270D0"/>
    <w:rsid w:val="005617A9"/>
    <w:rsid w:val="0058573C"/>
    <w:rsid w:val="00591A44"/>
    <w:rsid w:val="005A1D2D"/>
    <w:rsid w:val="005A4880"/>
    <w:rsid w:val="005B73CD"/>
    <w:rsid w:val="005C118C"/>
    <w:rsid w:val="005D493E"/>
    <w:rsid w:val="005D7121"/>
    <w:rsid w:val="005E0E00"/>
    <w:rsid w:val="00605F43"/>
    <w:rsid w:val="00605FA4"/>
    <w:rsid w:val="0062055F"/>
    <w:rsid w:val="00630171"/>
    <w:rsid w:val="00632989"/>
    <w:rsid w:val="0063579E"/>
    <w:rsid w:val="00637742"/>
    <w:rsid w:val="00667707"/>
    <w:rsid w:val="00667EE4"/>
    <w:rsid w:val="006703DB"/>
    <w:rsid w:val="00681D46"/>
    <w:rsid w:val="00683AF7"/>
    <w:rsid w:val="00684E38"/>
    <w:rsid w:val="00695832"/>
    <w:rsid w:val="006978AD"/>
    <w:rsid w:val="006A0714"/>
    <w:rsid w:val="006A289B"/>
    <w:rsid w:val="006A4DAA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6F7A8D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44239"/>
    <w:rsid w:val="0077649D"/>
    <w:rsid w:val="00793BCD"/>
    <w:rsid w:val="007A096D"/>
    <w:rsid w:val="007B20AA"/>
    <w:rsid w:val="007B2EA0"/>
    <w:rsid w:val="007B4569"/>
    <w:rsid w:val="007C078E"/>
    <w:rsid w:val="007D4C49"/>
    <w:rsid w:val="007D6EDA"/>
    <w:rsid w:val="007E4FEC"/>
    <w:rsid w:val="00804C52"/>
    <w:rsid w:val="00816DC4"/>
    <w:rsid w:val="00833211"/>
    <w:rsid w:val="00844799"/>
    <w:rsid w:val="008549FF"/>
    <w:rsid w:val="00865E64"/>
    <w:rsid w:val="00872EF8"/>
    <w:rsid w:val="0088178D"/>
    <w:rsid w:val="00884266"/>
    <w:rsid w:val="008A5D6F"/>
    <w:rsid w:val="008A71FA"/>
    <w:rsid w:val="008B29A2"/>
    <w:rsid w:val="008C5468"/>
    <w:rsid w:val="008D1CF0"/>
    <w:rsid w:val="009061DA"/>
    <w:rsid w:val="00925840"/>
    <w:rsid w:val="00951639"/>
    <w:rsid w:val="00954107"/>
    <w:rsid w:val="009662C7"/>
    <w:rsid w:val="00972BD7"/>
    <w:rsid w:val="00975EB8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22C75"/>
    <w:rsid w:val="00A22F62"/>
    <w:rsid w:val="00A30F17"/>
    <w:rsid w:val="00A340B5"/>
    <w:rsid w:val="00A42BF0"/>
    <w:rsid w:val="00A75DBD"/>
    <w:rsid w:val="00A81CA2"/>
    <w:rsid w:val="00A82E48"/>
    <w:rsid w:val="00A87918"/>
    <w:rsid w:val="00A939AC"/>
    <w:rsid w:val="00AA4339"/>
    <w:rsid w:val="00AA56DB"/>
    <w:rsid w:val="00AA6F9A"/>
    <w:rsid w:val="00AC5BFC"/>
    <w:rsid w:val="00AD6079"/>
    <w:rsid w:val="00AD6D26"/>
    <w:rsid w:val="00AE05D9"/>
    <w:rsid w:val="00AE5255"/>
    <w:rsid w:val="00AF4F85"/>
    <w:rsid w:val="00B049C7"/>
    <w:rsid w:val="00B10592"/>
    <w:rsid w:val="00B13FDC"/>
    <w:rsid w:val="00B34D72"/>
    <w:rsid w:val="00B554B2"/>
    <w:rsid w:val="00B670FF"/>
    <w:rsid w:val="00B84D68"/>
    <w:rsid w:val="00B95D64"/>
    <w:rsid w:val="00BA0D1B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90FA1"/>
    <w:rsid w:val="00C93E19"/>
    <w:rsid w:val="00CA066B"/>
    <w:rsid w:val="00CB0429"/>
    <w:rsid w:val="00CB1A04"/>
    <w:rsid w:val="00CB5ADB"/>
    <w:rsid w:val="00CB78E4"/>
    <w:rsid w:val="00CC1AA5"/>
    <w:rsid w:val="00CC7748"/>
    <w:rsid w:val="00CD446F"/>
    <w:rsid w:val="00D02256"/>
    <w:rsid w:val="00D035EC"/>
    <w:rsid w:val="00D0391E"/>
    <w:rsid w:val="00D03E27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9137E"/>
    <w:rsid w:val="00DB13E3"/>
    <w:rsid w:val="00DB42E3"/>
    <w:rsid w:val="00DB5242"/>
    <w:rsid w:val="00DD5F08"/>
    <w:rsid w:val="00DE6FAE"/>
    <w:rsid w:val="00DF0525"/>
    <w:rsid w:val="00DF4CD9"/>
    <w:rsid w:val="00DF5C8B"/>
    <w:rsid w:val="00E02CEC"/>
    <w:rsid w:val="00E0532E"/>
    <w:rsid w:val="00E1329E"/>
    <w:rsid w:val="00E3310C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1E46"/>
    <w:rsid w:val="00F0559C"/>
    <w:rsid w:val="00F21E72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396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a.court.gov.ua/userfiles/media/media/814_case_management_instruction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0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sa.court.gov.ua/userfiles/media/media/814_case_management_instructio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91A44-61EA-4E27-82E9-AB244491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4</Pages>
  <Words>1531</Words>
  <Characters>8728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63</cp:revision>
  <cp:lastPrinted>2021-05-14T09:45:00Z</cp:lastPrinted>
  <dcterms:created xsi:type="dcterms:W3CDTF">2021-04-08T09:22:00Z</dcterms:created>
  <dcterms:modified xsi:type="dcterms:W3CDTF">2024-08-06T10:04:00Z</dcterms:modified>
</cp:coreProperties>
</file>