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6084FD" w14:textId="77777777" w:rsidR="005879E0" w:rsidRPr="00952E3F" w:rsidRDefault="005879E0" w:rsidP="005879E0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  <w:r w:rsidRPr="00952E3F">
        <w:rPr>
          <w:rFonts w:ascii="Times New Roman" w:eastAsia="Times New Roman" w:hAnsi="Times New Roman"/>
          <w:sz w:val="28"/>
          <w:szCs w:val="28"/>
          <w:lang w:eastAsia="uk-UA"/>
        </w:rPr>
        <w:t>ЗАТВЕРДЖЕНО</w:t>
      </w:r>
    </w:p>
    <w:p w14:paraId="2CDAD0DA" w14:textId="77777777" w:rsidR="005879E0" w:rsidRPr="00952E3F" w:rsidRDefault="005879E0" w:rsidP="005879E0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  <w:r w:rsidRPr="00952E3F">
        <w:rPr>
          <w:rFonts w:ascii="Times New Roman" w:eastAsia="Times New Roman" w:hAnsi="Times New Roman"/>
          <w:sz w:val="28"/>
          <w:szCs w:val="28"/>
          <w:lang w:eastAsia="uk-UA"/>
        </w:rPr>
        <w:t xml:space="preserve">Наказ територіального управління Служби судової охорони </w:t>
      </w:r>
    </w:p>
    <w:p w14:paraId="618B0719" w14:textId="77777777" w:rsidR="005879E0" w:rsidRPr="00952E3F" w:rsidRDefault="005879E0" w:rsidP="005879E0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  <w:r w:rsidRPr="00952E3F">
        <w:rPr>
          <w:rFonts w:ascii="Times New Roman" w:eastAsia="Times New Roman" w:hAnsi="Times New Roman"/>
          <w:sz w:val="28"/>
          <w:szCs w:val="28"/>
          <w:lang w:eastAsia="uk-UA"/>
        </w:rPr>
        <w:t xml:space="preserve">у Донецькій області </w:t>
      </w:r>
    </w:p>
    <w:p w14:paraId="2D9C23FF" w14:textId="54D29CF9" w:rsidR="005879E0" w:rsidRPr="003B0CA3" w:rsidRDefault="005879E0" w:rsidP="005879E0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val="ru-RU" w:eastAsia="uk-UA"/>
        </w:rPr>
      </w:pPr>
      <w:r w:rsidRPr="003B0CA3">
        <w:rPr>
          <w:rFonts w:ascii="Times New Roman" w:eastAsia="Times New Roman" w:hAnsi="Times New Roman"/>
          <w:sz w:val="28"/>
          <w:szCs w:val="28"/>
          <w:lang w:eastAsia="uk-UA"/>
        </w:rPr>
        <w:t xml:space="preserve">від </w:t>
      </w:r>
      <w:r w:rsidRPr="003B0CA3">
        <w:rPr>
          <w:rFonts w:ascii="Times New Roman" w:eastAsia="Times New Roman" w:hAnsi="Times New Roman"/>
          <w:sz w:val="28"/>
          <w:szCs w:val="28"/>
          <w:lang w:val="ru-RU" w:eastAsia="uk-UA"/>
        </w:rPr>
        <w:t>1</w:t>
      </w:r>
      <w:r w:rsidR="003B0CA3" w:rsidRPr="003B0CA3">
        <w:rPr>
          <w:rFonts w:ascii="Times New Roman" w:eastAsia="Times New Roman" w:hAnsi="Times New Roman"/>
          <w:sz w:val="28"/>
          <w:szCs w:val="28"/>
          <w:lang w:val="ru-RU" w:eastAsia="uk-UA"/>
        </w:rPr>
        <w:t>1</w:t>
      </w:r>
      <w:r w:rsidRPr="003B0CA3">
        <w:rPr>
          <w:rFonts w:ascii="Times New Roman" w:eastAsia="Times New Roman" w:hAnsi="Times New Roman"/>
          <w:sz w:val="28"/>
          <w:szCs w:val="28"/>
          <w:lang w:val="ru-RU" w:eastAsia="uk-UA"/>
        </w:rPr>
        <w:t>.</w:t>
      </w:r>
      <w:r w:rsidR="003B0CA3" w:rsidRPr="003B0CA3">
        <w:rPr>
          <w:rFonts w:ascii="Times New Roman" w:eastAsia="Times New Roman" w:hAnsi="Times New Roman"/>
          <w:sz w:val="28"/>
          <w:szCs w:val="28"/>
          <w:lang w:val="ru-RU" w:eastAsia="uk-UA"/>
        </w:rPr>
        <w:t>09</w:t>
      </w:r>
      <w:r w:rsidRPr="003B0CA3">
        <w:rPr>
          <w:rFonts w:ascii="Times New Roman" w:eastAsia="Times New Roman" w:hAnsi="Times New Roman"/>
          <w:sz w:val="28"/>
          <w:szCs w:val="28"/>
          <w:lang w:eastAsia="uk-UA"/>
        </w:rPr>
        <w:t>.202</w:t>
      </w:r>
      <w:r w:rsidR="003B0CA3" w:rsidRPr="003B0CA3">
        <w:rPr>
          <w:rFonts w:ascii="Times New Roman" w:eastAsia="Times New Roman" w:hAnsi="Times New Roman"/>
          <w:sz w:val="28"/>
          <w:szCs w:val="28"/>
          <w:lang w:eastAsia="uk-UA"/>
        </w:rPr>
        <w:t>4</w:t>
      </w:r>
      <w:r w:rsidRPr="003B0CA3">
        <w:rPr>
          <w:rFonts w:ascii="Times New Roman" w:eastAsia="Times New Roman" w:hAnsi="Times New Roman"/>
          <w:sz w:val="28"/>
          <w:szCs w:val="28"/>
          <w:lang w:eastAsia="uk-UA"/>
        </w:rPr>
        <w:t xml:space="preserve"> №</w:t>
      </w:r>
      <w:r w:rsidRPr="003B0CA3">
        <w:rPr>
          <w:rFonts w:ascii="Times New Roman" w:eastAsia="Times New Roman" w:hAnsi="Times New Roman"/>
          <w:sz w:val="28"/>
          <w:szCs w:val="28"/>
          <w:lang w:val="ru-RU" w:eastAsia="uk-UA"/>
        </w:rPr>
        <w:t>_____</w:t>
      </w:r>
    </w:p>
    <w:p w14:paraId="5A1DC647" w14:textId="77777777" w:rsidR="005879E0" w:rsidRPr="00952E3F" w:rsidRDefault="005879E0" w:rsidP="005879E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7DE7F92A" w14:textId="77777777" w:rsidR="005879E0" w:rsidRPr="00C80653" w:rsidRDefault="005879E0" w:rsidP="005879E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C80653">
        <w:rPr>
          <w:rFonts w:ascii="Times New Roman" w:hAnsi="Times New Roman"/>
          <w:b/>
          <w:sz w:val="32"/>
          <w:szCs w:val="32"/>
        </w:rPr>
        <w:t>УМОВИ</w:t>
      </w:r>
    </w:p>
    <w:p w14:paraId="474ECAA6" w14:textId="77777777" w:rsidR="005879E0" w:rsidRDefault="005879E0" w:rsidP="005879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65CD">
        <w:rPr>
          <w:rFonts w:ascii="Times New Roman" w:hAnsi="Times New Roman"/>
          <w:b/>
          <w:sz w:val="28"/>
          <w:szCs w:val="28"/>
        </w:rPr>
        <w:t>проведення конкурсу на зайняття вакантн</w:t>
      </w:r>
      <w:r>
        <w:rPr>
          <w:rFonts w:ascii="Times New Roman" w:hAnsi="Times New Roman"/>
          <w:b/>
          <w:sz w:val="28"/>
          <w:szCs w:val="28"/>
        </w:rPr>
        <w:t xml:space="preserve">их </w:t>
      </w:r>
      <w:r w:rsidRPr="00021B70">
        <w:rPr>
          <w:rFonts w:ascii="Times New Roman" w:hAnsi="Times New Roman"/>
          <w:b/>
          <w:sz w:val="28"/>
          <w:szCs w:val="28"/>
        </w:rPr>
        <w:t xml:space="preserve">посад </w:t>
      </w:r>
    </w:p>
    <w:p w14:paraId="34C12F07" w14:textId="7FE5837E" w:rsidR="005879E0" w:rsidRDefault="005879E0" w:rsidP="005879E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</w:pPr>
      <w:r w:rsidRPr="00D925A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начальник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5879E0">
        <w:rPr>
          <w:rFonts w:ascii="Times New Roman" w:hAnsi="Times New Roman"/>
          <w:b/>
          <w:sz w:val="28"/>
          <w:szCs w:val="28"/>
        </w:rPr>
        <w:t>фінансово – економічного відділу (головний бухгалтер)</w:t>
      </w:r>
      <w:r w:rsidRPr="00D925A8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 xml:space="preserve"> </w:t>
      </w:r>
      <w:r w:rsidRPr="00021B70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 xml:space="preserve">територіального управління Служби судової охорони </w:t>
      </w:r>
    </w:p>
    <w:p w14:paraId="7235E885" w14:textId="77777777" w:rsidR="005879E0" w:rsidRDefault="005879E0" w:rsidP="005879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1B70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>у Д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>онецькій</w:t>
      </w:r>
      <w:r w:rsidRPr="00021B70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 xml:space="preserve"> області</w:t>
      </w:r>
      <w:r w:rsidRPr="00021B70">
        <w:rPr>
          <w:rFonts w:ascii="Times New Roman" w:hAnsi="Times New Roman"/>
          <w:b/>
          <w:sz w:val="28"/>
          <w:szCs w:val="28"/>
        </w:rPr>
        <w:t xml:space="preserve"> </w:t>
      </w:r>
    </w:p>
    <w:p w14:paraId="19263360" w14:textId="77777777" w:rsidR="005879E0" w:rsidRPr="00F1323E" w:rsidRDefault="005879E0" w:rsidP="005879E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1323E">
        <w:rPr>
          <w:rFonts w:ascii="Times New Roman" w:hAnsi="Times New Roman"/>
          <w:sz w:val="28"/>
          <w:szCs w:val="28"/>
        </w:rPr>
        <w:t>(посад</w:t>
      </w:r>
      <w:r>
        <w:rPr>
          <w:rFonts w:ascii="Times New Roman" w:hAnsi="Times New Roman"/>
          <w:sz w:val="28"/>
          <w:szCs w:val="28"/>
        </w:rPr>
        <w:t>а</w:t>
      </w:r>
      <w:r w:rsidRPr="00F132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середнього </w:t>
      </w:r>
      <w:r w:rsidRPr="00F1323E">
        <w:rPr>
          <w:rFonts w:ascii="Times New Roman" w:hAnsi="Times New Roman"/>
          <w:sz w:val="28"/>
          <w:szCs w:val="28"/>
        </w:rPr>
        <w:t xml:space="preserve"> складу)</w:t>
      </w:r>
    </w:p>
    <w:p w14:paraId="6018C965" w14:textId="77777777" w:rsidR="005879E0" w:rsidRPr="00952E3F" w:rsidRDefault="005879E0" w:rsidP="005879E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1F30A73" w14:textId="77777777" w:rsidR="005879E0" w:rsidRPr="00952E3F" w:rsidRDefault="005879E0" w:rsidP="005879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52E3F">
        <w:rPr>
          <w:rFonts w:ascii="Times New Roman" w:hAnsi="Times New Roman"/>
          <w:b/>
          <w:sz w:val="28"/>
          <w:szCs w:val="28"/>
        </w:rPr>
        <w:t>Загальні умови</w:t>
      </w:r>
    </w:p>
    <w:p w14:paraId="53E4A0B0" w14:textId="77777777" w:rsidR="005879E0" w:rsidRPr="00952E3F" w:rsidRDefault="005879E0" w:rsidP="005879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4F561A6" w14:textId="026F9E14" w:rsidR="005879E0" w:rsidRPr="00952E3F" w:rsidRDefault="005879E0" w:rsidP="005879E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52E3F">
        <w:rPr>
          <w:rFonts w:ascii="Times New Roman" w:hAnsi="Times New Roman"/>
          <w:b/>
          <w:sz w:val="28"/>
          <w:szCs w:val="28"/>
        </w:rPr>
        <w:t xml:space="preserve">1. Основні повноваження </w:t>
      </w:r>
      <w:r w:rsidRPr="00D925A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>начальник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>а</w:t>
      </w:r>
      <w:r w:rsidRPr="00D925A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5879E0">
        <w:rPr>
          <w:rFonts w:ascii="Times New Roman" w:hAnsi="Times New Roman"/>
          <w:b/>
          <w:sz w:val="28"/>
          <w:szCs w:val="28"/>
        </w:rPr>
        <w:t>фінансово – економічного відділу (головн</w:t>
      </w:r>
      <w:r>
        <w:rPr>
          <w:rFonts w:ascii="Times New Roman" w:hAnsi="Times New Roman"/>
          <w:b/>
          <w:sz w:val="28"/>
          <w:szCs w:val="28"/>
        </w:rPr>
        <w:t>ого</w:t>
      </w:r>
      <w:r w:rsidRPr="005879E0">
        <w:rPr>
          <w:rFonts w:ascii="Times New Roman" w:hAnsi="Times New Roman"/>
          <w:b/>
          <w:sz w:val="28"/>
          <w:szCs w:val="28"/>
        </w:rPr>
        <w:t xml:space="preserve"> бухгалтер</w:t>
      </w:r>
      <w:r>
        <w:rPr>
          <w:rFonts w:ascii="Times New Roman" w:hAnsi="Times New Roman"/>
          <w:b/>
          <w:sz w:val="28"/>
          <w:szCs w:val="28"/>
        </w:rPr>
        <w:t>а</w:t>
      </w:r>
      <w:r w:rsidRPr="005879E0">
        <w:rPr>
          <w:rFonts w:ascii="Times New Roman" w:hAnsi="Times New Roman"/>
          <w:b/>
          <w:sz w:val="28"/>
          <w:szCs w:val="28"/>
        </w:rPr>
        <w:t>)</w:t>
      </w:r>
      <w:r w:rsidRPr="00D925A8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 xml:space="preserve"> </w:t>
      </w:r>
      <w:r w:rsidRPr="00952E3F">
        <w:rPr>
          <w:rFonts w:ascii="Times New Roman" w:hAnsi="Times New Roman"/>
          <w:b/>
          <w:sz w:val="28"/>
          <w:szCs w:val="28"/>
        </w:rPr>
        <w:t>територіального управління Служби судової охорони у Донецькій області:</w:t>
      </w:r>
    </w:p>
    <w:p w14:paraId="2D4CC641" w14:textId="0FD8830B" w:rsidR="005879E0" w:rsidRDefault="005879E0" w:rsidP="005879E0">
      <w:pPr>
        <w:pStyle w:val="20"/>
        <w:numPr>
          <w:ilvl w:val="0"/>
          <w:numId w:val="5"/>
        </w:numPr>
        <w:shd w:val="clear" w:color="auto" w:fill="auto"/>
        <w:tabs>
          <w:tab w:val="left" w:pos="1118"/>
        </w:tabs>
        <w:spacing w:before="0" w:after="0" w:line="320" w:lineRule="exact"/>
        <w:ind w:firstLine="780"/>
        <w:jc w:val="both"/>
      </w:pPr>
      <w:r>
        <w:t>очолює фінансово-економічний відділ Управління, у межах повноважень забезпечує взаємодію з іншими органами влади, підприємствами, установами та організаціями з метою ефективного виконання покладених на Управління завдань;</w:t>
      </w:r>
    </w:p>
    <w:p w14:paraId="755E76EA" w14:textId="77777777" w:rsidR="005879E0" w:rsidRDefault="005879E0" w:rsidP="005879E0">
      <w:pPr>
        <w:pStyle w:val="20"/>
        <w:numPr>
          <w:ilvl w:val="0"/>
          <w:numId w:val="5"/>
        </w:numPr>
        <w:shd w:val="clear" w:color="auto" w:fill="auto"/>
        <w:tabs>
          <w:tab w:val="left" w:pos="1111"/>
        </w:tabs>
        <w:spacing w:before="0" w:after="0" w:line="320" w:lineRule="exact"/>
        <w:ind w:firstLine="780"/>
        <w:jc w:val="both"/>
      </w:pPr>
      <w:r>
        <w:t>організовує управління обігом фінансових ресурсів та регулювання фінансових відносин в Управлінні;</w:t>
      </w:r>
    </w:p>
    <w:p w14:paraId="4404DDE7" w14:textId="77777777" w:rsidR="005879E0" w:rsidRDefault="005879E0" w:rsidP="005879E0">
      <w:pPr>
        <w:pStyle w:val="20"/>
        <w:numPr>
          <w:ilvl w:val="0"/>
          <w:numId w:val="5"/>
        </w:numPr>
        <w:shd w:val="clear" w:color="auto" w:fill="auto"/>
        <w:tabs>
          <w:tab w:val="left" w:pos="1129"/>
        </w:tabs>
        <w:spacing w:before="0" w:after="0" w:line="320" w:lineRule="exact"/>
        <w:ind w:firstLine="780"/>
        <w:jc w:val="both"/>
      </w:pPr>
      <w:r>
        <w:t>здійснює планування потреби Управління в асигнуваннях, забезпечує дотримання кошторисної дисципліни;</w:t>
      </w:r>
    </w:p>
    <w:p w14:paraId="09C1BA2B" w14:textId="77777777" w:rsidR="005879E0" w:rsidRDefault="005879E0" w:rsidP="005879E0">
      <w:pPr>
        <w:pStyle w:val="20"/>
        <w:numPr>
          <w:ilvl w:val="0"/>
          <w:numId w:val="5"/>
        </w:numPr>
        <w:shd w:val="clear" w:color="auto" w:fill="auto"/>
        <w:tabs>
          <w:tab w:val="left" w:pos="1109"/>
        </w:tabs>
        <w:spacing w:before="0" w:after="0" w:line="320" w:lineRule="exact"/>
        <w:ind w:firstLine="780"/>
        <w:jc w:val="both"/>
      </w:pPr>
      <w:r>
        <w:t>організовує ведення бухгалтерського обліку, своєчасне складання й подання фінансової та бухгалтерської звітності;</w:t>
      </w:r>
    </w:p>
    <w:p w14:paraId="680FAF87" w14:textId="77777777" w:rsidR="005879E0" w:rsidRDefault="005879E0" w:rsidP="005879E0">
      <w:pPr>
        <w:pStyle w:val="20"/>
        <w:numPr>
          <w:ilvl w:val="0"/>
          <w:numId w:val="5"/>
        </w:numPr>
        <w:shd w:val="clear" w:color="auto" w:fill="auto"/>
        <w:tabs>
          <w:tab w:val="left" w:pos="1123"/>
        </w:tabs>
        <w:spacing w:before="0" w:after="0" w:line="320" w:lineRule="exact"/>
        <w:ind w:firstLine="780"/>
        <w:jc w:val="both"/>
      </w:pPr>
      <w:r>
        <w:t>забезпечує повне та достовірне відображення інформації, що міститься у прийнятих до обліку первинних документах, на рахунках бухгалтерського обліку;</w:t>
      </w:r>
    </w:p>
    <w:p w14:paraId="3CCDB8D1" w14:textId="77777777" w:rsidR="005879E0" w:rsidRDefault="005879E0" w:rsidP="005879E0">
      <w:pPr>
        <w:pStyle w:val="20"/>
        <w:numPr>
          <w:ilvl w:val="0"/>
          <w:numId w:val="5"/>
        </w:numPr>
        <w:shd w:val="clear" w:color="auto" w:fill="auto"/>
        <w:tabs>
          <w:tab w:val="left" w:pos="1112"/>
        </w:tabs>
        <w:spacing w:before="0" w:after="300" w:line="320" w:lineRule="exact"/>
        <w:ind w:firstLine="780"/>
        <w:jc w:val="both"/>
      </w:pPr>
      <w:r>
        <w:t>за дорученням керівництва Управління виконує інші повноваження, які належать до компетенції Управління.</w:t>
      </w:r>
    </w:p>
    <w:p w14:paraId="21725F37" w14:textId="3B37FD8C" w:rsidR="005879E0" w:rsidRPr="00952E3F" w:rsidRDefault="005879E0" w:rsidP="005879E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52E3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952E3F">
        <w:rPr>
          <w:rFonts w:ascii="Times New Roman" w:hAnsi="Times New Roman"/>
          <w:b/>
          <w:sz w:val="28"/>
          <w:szCs w:val="28"/>
        </w:rPr>
        <w:t>2. Умови оплати праці:</w:t>
      </w:r>
    </w:p>
    <w:p w14:paraId="3BBB7954" w14:textId="68F41855" w:rsidR="005879E0" w:rsidRPr="00952E3F" w:rsidRDefault="005879E0" w:rsidP="005879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1) посадовий оклад – </w:t>
      </w:r>
      <w:r w:rsidRPr="00E4210B">
        <w:rPr>
          <w:rFonts w:ascii="Times New Roman" w:hAnsi="Times New Roman"/>
          <w:sz w:val="28"/>
          <w:szCs w:val="28"/>
        </w:rPr>
        <w:t>8030</w:t>
      </w:r>
      <w:r w:rsidRPr="00952E3F">
        <w:rPr>
          <w:rFonts w:ascii="Times New Roman" w:hAnsi="Times New Roman"/>
          <w:sz w:val="28"/>
          <w:szCs w:val="28"/>
        </w:rPr>
        <w:t xml:space="preserve"> </w:t>
      </w:r>
      <w:r w:rsidRPr="00952E3F">
        <w:rPr>
          <w:rFonts w:ascii="Times New Roman" w:hAnsi="Times New Roman"/>
          <w:noProof/>
          <w:sz w:val="28"/>
          <w:szCs w:val="28"/>
        </w:rPr>
        <w:t>гривень відповідно до постанови Кабінету Міністрів України від 03 квітня 2019 року</w:t>
      </w:r>
      <w:r w:rsidRPr="00952E3F">
        <w:rPr>
          <w:rFonts w:ascii="Times New Roman" w:hAnsi="Times New Roman"/>
          <w:sz w:val="28"/>
          <w:szCs w:val="28"/>
        </w:rPr>
        <w:t xml:space="preserve"> № 289 «Про грошове забезпечення співробітників Служби судової охорони» та наказу Голови Служби судової охорони від 27.12.2019 № 281 «Про встановлення посадових окладів співробітникам територіальних підрозділів Служби судової охорони»;</w:t>
      </w:r>
    </w:p>
    <w:p w14:paraId="222A55C6" w14:textId="77777777" w:rsidR="005879E0" w:rsidRPr="00952E3F" w:rsidRDefault="005879E0" w:rsidP="005879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>2) 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</w:t>
      </w:r>
    </w:p>
    <w:p w14:paraId="4D2940A1" w14:textId="77777777" w:rsidR="005879E0" w:rsidRPr="00952E3F" w:rsidRDefault="005879E0" w:rsidP="005879E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42A14711" w14:textId="77777777" w:rsidR="005879E0" w:rsidRPr="00952E3F" w:rsidRDefault="005879E0" w:rsidP="005879E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52E3F">
        <w:rPr>
          <w:rFonts w:ascii="Times New Roman" w:hAnsi="Times New Roman"/>
          <w:b/>
          <w:sz w:val="28"/>
          <w:szCs w:val="28"/>
          <w:lang w:eastAsia="uk-UA"/>
        </w:rPr>
        <w:lastRenderedPageBreak/>
        <w:t>3. Інформація про строковість чи безстроковість призначення на посаду:</w:t>
      </w:r>
    </w:p>
    <w:p w14:paraId="40302434" w14:textId="77777777" w:rsidR="005879E0" w:rsidRPr="00952E3F" w:rsidRDefault="005879E0" w:rsidP="005879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952E3F">
        <w:rPr>
          <w:rFonts w:ascii="Times New Roman" w:hAnsi="Times New Roman"/>
          <w:sz w:val="28"/>
          <w:szCs w:val="28"/>
          <w:lang w:eastAsia="uk-UA"/>
        </w:rPr>
        <w:t>безстроково.</w:t>
      </w:r>
    </w:p>
    <w:p w14:paraId="11E9AE3E" w14:textId="77777777" w:rsidR="005879E0" w:rsidRPr="00952E3F" w:rsidRDefault="005879E0" w:rsidP="005879E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4CCE41B6" w14:textId="77777777" w:rsidR="005879E0" w:rsidRPr="00952E3F" w:rsidRDefault="005879E0" w:rsidP="005879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952E3F">
        <w:rPr>
          <w:rFonts w:ascii="Times New Roman" w:hAnsi="Times New Roman"/>
          <w:b/>
          <w:sz w:val="28"/>
          <w:szCs w:val="28"/>
        </w:rPr>
        <w:t>4. Перелік документів, необхідних для участі в конкурсі та строк їх подання:</w:t>
      </w:r>
    </w:p>
    <w:p w14:paraId="1FBBBE02" w14:textId="77777777" w:rsidR="005879E0" w:rsidRPr="00952E3F" w:rsidRDefault="005879E0" w:rsidP="005879E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1) 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14:paraId="007512DF" w14:textId="77777777" w:rsidR="005879E0" w:rsidRPr="00952E3F" w:rsidRDefault="005879E0" w:rsidP="005879E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2) копія паспорта громадянина України; </w:t>
      </w:r>
    </w:p>
    <w:p w14:paraId="266194B5" w14:textId="77777777" w:rsidR="005879E0" w:rsidRPr="00952E3F" w:rsidRDefault="005879E0" w:rsidP="005879E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3) копія (копії) документа (документів) про освіту; </w:t>
      </w:r>
    </w:p>
    <w:p w14:paraId="0892B73B" w14:textId="77777777" w:rsidR="005879E0" w:rsidRPr="00952E3F" w:rsidRDefault="005879E0" w:rsidP="005879E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4) заповнена особова картка визначеного зразка, автобіографія, фотокартка розміром 30 х 40 мм; </w:t>
      </w:r>
    </w:p>
    <w:p w14:paraId="7F8BF862" w14:textId="77777777" w:rsidR="005879E0" w:rsidRPr="00952E3F" w:rsidRDefault="005879E0" w:rsidP="005879E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14:paraId="37C4B4A9" w14:textId="77777777" w:rsidR="005879E0" w:rsidRPr="00952E3F" w:rsidRDefault="005879E0" w:rsidP="005879E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6) копія трудової книжки (за наявності); </w:t>
      </w:r>
    </w:p>
    <w:p w14:paraId="10538C97" w14:textId="77777777" w:rsidR="005879E0" w:rsidRPr="00952E3F" w:rsidRDefault="005879E0" w:rsidP="005879E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>7) 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 (форма 086), або медична довідка про відсутність протипоказань до фізичних навантажень.</w:t>
      </w:r>
    </w:p>
    <w:p w14:paraId="7045447C" w14:textId="77777777" w:rsidR="005879E0" w:rsidRPr="00952E3F" w:rsidRDefault="005879E0" w:rsidP="005879E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>8) копія військового квитка або посвідчення особи військовослужбовця (для військовозобов’язаних або військовослужбовців);</w:t>
      </w:r>
    </w:p>
    <w:p w14:paraId="2C613BC3" w14:textId="77777777" w:rsidR="005879E0" w:rsidRPr="00952E3F" w:rsidRDefault="005879E0" w:rsidP="005879E0">
      <w:pPr>
        <w:pStyle w:val="a7"/>
        <w:ind w:firstLine="851"/>
        <w:jc w:val="both"/>
        <w:rPr>
          <w:sz w:val="28"/>
          <w:szCs w:val="28"/>
          <w:lang w:eastAsia="ru-RU"/>
        </w:rPr>
      </w:pPr>
      <w:r w:rsidRPr="00952E3F">
        <w:rPr>
          <w:sz w:val="28"/>
          <w:szCs w:val="28"/>
          <w:lang w:eastAsia="ru-RU"/>
        </w:rPr>
        <w:t>9) копія реєстраційного номера облікової картки платника податків.</w:t>
      </w:r>
    </w:p>
    <w:p w14:paraId="293E8547" w14:textId="77777777" w:rsidR="005879E0" w:rsidRPr="00952E3F" w:rsidRDefault="005879E0" w:rsidP="005879E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14:paraId="5E8BBBAC" w14:textId="77777777" w:rsidR="005879E0" w:rsidRPr="00952E3F" w:rsidRDefault="005879E0" w:rsidP="005879E0">
      <w:pPr>
        <w:spacing w:after="0" w:line="240" w:lineRule="auto"/>
        <w:ind w:firstLine="851"/>
        <w:jc w:val="both"/>
        <w:rPr>
          <w:rStyle w:val="rvts0"/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У відповідності до вимог Закону України «Про забезпечення функціонування української мови як державної» для засвідчення рівня володіння державною мовою кандидат подає </w:t>
      </w:r>
      <w:r w:rsidRPr="00952E3F">
        <w:rPr>
          <w:rStyle w:val="rvts0"/>
          <w:rFonts w:ascii="Times New Roman" w:hAnsi="Times New Roman"/>
          <w:sz w:val="28"/>
          <w:szCs w:val="28"/>
        </w:rPr>
        <w:t>державний сертифікат про рівень володіння державною мовою, що видається Національною комісією зі стандартів державної мови відповідно до вказаного Закону.</w:t>
      </w:r>
    </w:p>
    <w:p w14:paraId="31ABAF3E" w14:textId="77777777" w:rsidR="005879E0" w:rsidRPr="00952E3F" w:rsidRDefault="005879E0" w:rsidP="005879E0">
      <w:pPr>
        <w:spacing w:after="0" w:line="240" w:lineRule="auto"/>
        <w:ind w:firstLine="851"/>
        <w:jc w:val="both"/>
        <w:rPr>
          <w:rStyle w:val="rvts0"/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У відповідності до частини 3 статті 54 Закону України «Про Національну поліцію», </w:t>
      </w:r>
      <w:r w:rsidRPr="00952E3F">
        <w:rPr>
          <w:rStyle w:val="rvts0"/>
          <w:rFonts w:ascii="Times New Roman" w:hAnsi="Times New Roman"/>
          <w:sz w:val="28"/>
          <w:szCs w:val="28"/>
        </w:rPr>
        <w:t>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p w14:paraId="226EBDBC" w14:textId="63C5F8D4" w:rsidR="005879E0" w:rsidRPr="00952E3F" w:rsidRDefault="005879E0" w:rsidP="005879E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На </w:t>
      </w:r>
      <w:r w:rsidR="000D223D">
        <w:rPr>
          <w:rFonts w:ascii="Times New Roman" w:hAnsi="Times New Roman"/>
          <w:sz w:val="28"/>
          <w:szCs w:val="28"/>
        </w:rPr>
        <w:t>начальника ФЕУ</w:t>
      </w:r>
      <w:r w:rsidRPr="00952E3F">
        <w:rPr>
          <w:rFonts w:ascii="Times New Roman" w:hAnsi="Times New Roman"/>
          <w:sz w:val="28"/>
          <w:szCs w:val="28"/>
        </w:rPr>
        <w:t xml:space="preserve"> територіального управління Служби судової охорони у Донецькій області поширюються обмеження та вимоги, встановлені Законом України «Про запобігання корупції»,  а також передбачені для поліцейських Законом України «Про Національну поліцію» обмеження, пов’язані зі службою </w:t>
      </w:r>
      <w:r w:rsidRPr="00952E3F">
        <w:rPr>
          <w:rFonts w:ascii="Times New Roman" w:hAnsi="Times New Roman"/>
          <w:sz w:val="28"/>
          <w:szCs w:val="28"/>
        </w:rPr>
        <w:lastRenderedPageBreak/>
        <w:t>в поліції (частина третя статті 163 Закону України «Про судоустрій і статус суддів»).</w:t>
      </w:r>
    </w:p>
    <w:p w14:paraId="6E8D0784" w14:textId="77777777" w:rsidR="003B0CA3" w:rsidRPr="00952E3F" w:rsidRDefault="003B0CA3" w:rsidP="003B0CA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52E3F">
        <w:rPr>
          <w:rFonts w:ascii="Times New Roman" w:hAnsi="Times New Roman"/>
          <w:b/>
          <w:sz w:val="28"/>
          <w:szCs w:val="28"/>
        </w:rPr>
        <w:t xml:space="preserve">Документи приймаються з  </w:t>
      </w:r>
      <w:r w:rsidRPr="003B0CA3">
        <w:rPr>
          <w:rFonts w:ascii="Times New Roman" w:hAnsi="Times New Roman"/>
          <w:b/>
          <w:sz w:val="28"/>
          <w:szCs w:val="28"/>
          <w:lang w:val="ru-RU"/>
        </w:rPr>
        <w:t>16</w:t>
      </w:r>
      <w:r w:rsidRPr="003B0CA3">
        <w:rPr>
          <w:rFonts w:ascii="Times New Roman" w:hAnsi="Times New Roman"/>
          <w:b/>
          <w:sz w:val="28"/>
          <w:szCs w:val="28"/>
        </w:rPr>
        <w:t xml:space="preserve"> по </w:t>
      </w:r>
      <w:r w:rsidRPr="007D55DB">
        <w:rPr>
          <w:rFonts w:ascii="Times New Roman" w:hAnsi="Times New Roman"/>
          <w:b/>
          <w:sz w:val="28"/>
          <w:szCs w:val="28"/>
          <w:lang w:val="ru-RU"/>
        </w:rPr>
        <w:t>2</w:t>
      </w:r>
      <w:r>
        <w:rPr>
          <w:rFonts w:ascii="Times New Roman" w:hAnsi="Times New Roman"/>
          <w:b/>
          <w:sz w:val="28"/>
          <w:szCs w:val="28"/>
          <w:lang w:val="ru-RU"/>
        </w:rPr>
        <w:t>5</w:t>
      </w:r>
      <w:r w:rsidRPr="007D55DB">
        <w:rPr>
          <w:rFonts w:ascii="Times New Roman" w:hAnsi="Times New Roman"/>
          <w:b/>
          <w:sz w:val="28"/>
          <w:szCs w:val="28"/>
        </w:rPr>
        <w:t xml:space="preserve"> </w:t>
      </w:r>
      <w:r w:rsidRPr="007D55DB">
        <w:rPr>
          <w:rFonts w:ascii="Times New Roman" w:hAnsi="Times New Roman"/>
          <w:b/>
          <w:sz w:val="28"/>
          <w:szCs w:val="28"/>
          <w:lang w:val="ru-RU"/>
        </w:rPr>
        <w:t>вересня</w:t>
      </w:r>
      <w:r w:rsidRPr="007D55DB">
        <w:rPr>
          <w:rFonts w:ascii="Times New Roman" w:hAnsi="Times New Roman"/>
          <w:b/>
          <w:sz w:val="28"/>
          <w:szCs w:val="28"/>
        </w:rPr>
        <w:t xml:space="preserve"> 2024 року (включно), з 08.00 год. до 17.00 год., </w:t>
      </w:r>
      <w:r w:rsidRPr="00952E3F">
        <w:rPr>
          <w:rFonts w:ascii="Times New Roman" w:hAnsi="Times New Roman"/>
          <w:b/>
          <w:sz w:val="28"/>
          <w:szCs w:val="28"/>
        </w:rPr>
        <w:t xml:space="preserve">за </w:t>
      </w:r>
      <w:proofErr w:type="spellStart"/>
      <w:r w:rsidRPr="00952E3F">
        <w:rPr>
          <w:rFonts w:ascii="Times New Roman" w:hAnsi="Times New Roman"/>
          <w:b/>
          <w:sz w:val="28"/>
          <w:szCs w:val="28"/>
        </w:rPr>
        <w:t>адресою</w:t>
      </w:r>
      <w:proofErr w:type="spellEnd"/>
      <w:r w:rsidRPr="00952E3F">
        <w:rPr>
          <w:rFonts w:ascii="Times New Roman" w:hAnsi="Times New Roman"/>
          <w:b/>
          <w:sz w:val="28"/>
          <w:szCs w:val="28"/>
        </w:rPr>
        <w:t xml:space="preserve">: Донецька область, м. Дружківка,  вул. </w:t>
      </w:r>
      <w:r>
        <w:rPr>
          <w:rFonts w:ascii="Times New Roman" w:hAnsi="Times New Roman"/>
          <w:b/>
          <w:sz w:val="28"/>
          <w:szCs w:val="28"/>
        </w:rPr>
        <w:t>Пилипенка Віталія</w:t>
      </w:r>
      <w:r w:rsidRPr="00952E3F">
        <w:rPr>
          <w:rFonts w:ascii="Times New Roman" w:hAnsi="Times New Roman"/>
          <w:b/>
          <w:sz w:val="28"/>
          <w:szCs w:val="28"/>
        </w:rPr>
        <w:t xml:space="preserve">, 43. </w:t>
      </w:r>
    </w:p>
    <w:p w14:paraId="3366393B" w14:textId="77777777" w:rsidR="003B0CA3" w:rsidRPr="00952E3F" w:rsidRDefault="003B0CA3" w:rsidP="003B0CA3">
      <w:pPr>
        <w:spacing w:after="0" w:line="240" w:lineRule="auto"/>
        <w:ind w:firstLine="773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b/>
          <w:sz w:val="28"/>
          <w:szCs w:val="28"/>
        </w:rPr>
        <w:t>Електронною поштою на адресу: vrp.dn@sso.gov.ua</w:t>
      </w:r>
    </w:p>
    <w:p w14:paraId="73AE6406" w14:textId="77777777" w:rsidR="003B0CA3" w:rsidRPr="00952E3F" w:rsidRDefault="003B0CA3" w:rsidP="003B0CA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952E3F">
        <w:rPr>
          <w:rFonts w:ascii="Times New Roman" w:hAnsi="Times New Roman"/>
          <w:b/>
          <w:sz w:val="28"/>
          <w:szCs w:val="28"/>
        </w:rPr>
        <w:t xml:space="preserve">5. Місце, дата та час початку проведення конкурсу: </w:t>
      </w:r>
    </w:p>
    <w:p w14:paraId="044020FC" w14:textId="77777777" w:rsidR="003B0CA3" w:rsidRPr="007D55DB" w:rsidRDefault="003B0CA3" w:rsidP="003B0CA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952E3F">
        <w:rPr>
          <w:rFonts w:ascii="Times New Roman" w:hAnsi="Times New Roman"/>
          <w:b/>
          <w:sz w:val="28"/>
          <w:szCs w:val="28"/>
        </w:rPr>
        <w:t xml:space="preserve">Полтавська область, м. Полтава,  вул. Сінна, 16 </w:t>
      </w:r>
    </w:p>
    <w:p w14:paraId="2B3E1F1E" w14:textId="77777777" w:rsidR="003B0CA3" w:rsidRDefault="003B0CA3" w:rsidP="003B0CA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952E3F">
        <w:rPr>
          <w:rFonts w:ascii="Times New Roman" w:hAnsi="Times New Roman"/>
          <w:b/>
          <w:sz w:val="28"/>
          <w:szCs w:val="28"/>
        </w:rPr>
        <w:t xml:space="preserve">Донецька область, м. Дружківка,  вул. </w:t>
      </w:r>
      <w:r>
        <w:rPr>
          <w:rFonts w:ascii="Times New Roman" w:hAnsi="Times New Roman"/>
          <w:b/>
          <w:sz w:val="28"/>
          <w:szCs w:val="28"/>
        </w:rPr>
        <w:t>Пилипенка Віталія</w:t>
      </w:r>
      <w:r w:rsidRPr="00952E3F">
        <w:rPr>
          <w:rFonts w:ascii="Times New Roman" w:hAnsi="Times New Roman"/>
          <w:b/>
          <w:sz w:val="28"/>
          <w:szCs w:val="28"/>
        </w:rPr>
        <w:t>, 43</w:t>
      </w:r>
    </w:p>
    <w:p w14:paraId="093C84E3" w14:textId="77777777" w:rsidR="003B0CA3" w:rsidRDefault="003B0CA3" w:rsidP="003B0CA3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</w:rPr>
      </w:pPr>
      <w:r w:rsidRPr="00952E3F">
        <w:rPr>
          <w:rFonts w:ascii="Times New Roman" w:eastAsia="Times New Roman" w:hAnsi="Times New Roman"/>
          <w:b/>
          <w:sz w:val="28"/>
          <w:szCs w:val="28"/>
        </w:rPr>
        <w:t>з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952E3F">
        <w:rPr>
          <w:rFonts w:ascii="Times New Roman" w:eastAsia="Times New Roman" w:hAnsi="Times New Roman"/>
          <w:b/>
          <w:sz w:val="28"/>
          <w:szCs w:val="28"/>
        </w:rPr>
        <w:t xml:space="preserve"> 09.00 год. </w:t>
      </w:r>
      <w:r w:rsidRPr="007D55DB">
        <w:rPr>
          <w:rFonts w:ascii="Times New Roman" w:hAnsi="Times New Roman"/>
          <w:b/>
          <w:sz w:val="28"/>
          <w:szCs w:val="28"/>
        </w:rPr>
        <w:t xml:space="preserve">30 </w:t>
      </w:r>
      <w:r w:rsidRPr="007D55DB">
        <w:rPr>
          <w:rFonts w:ascii="Times New Roman" w:hAnsi="Times New Roman"/>
          <w:b/>
          <w:sz w:val="28"/>
          <w:szCs w:val="28"/>
          <w:lang w:val="ru-RU"/>
        </w:rPr>
        <w:t>вересня</w:t>
      </w:r>
      <w:r w:rsidRPr="007D55DB"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 2024</w:t>
      </w:r>
      <w:r w:rsidRPr="007D55DB">
        <w:rPr>
          <w:rFonts w:ascii="Times New Roman" w:eastAsia="Times New Roman" w:hAnsi="Times New Roman"/>
          <w:b/>
          <w:sz w:val="28"/>
          <w:szCs w:val="28"/>
        </w:rPr>
        <w:t> року.</w:t>
      </w:r>
    </w:p>
    <w:p w14:paraId="54AE3926" w14:textId="77777777" w:rsidR="005879E0" w:rsidRPr="00952E3F" w:rsidRDefault="005879E0" w:rsidP="005879E0">
      <w:pPr>
        <w:pStyle w:val="a7"/>
        <w:ind w:firstLine="709"/>
        <w:jc w:val="both"/>
        <w:rPr>
          <w:color w:val="FF0000"/>
          <w:sz w:val="28"/>
          <w:szCs w:val="28"/>
          <w:lang w:eastAsia="ru-RU"/>
        </w:rPr>
      </w:pPr>
    </w:p>
    <w:p w14:paraId="3AD34D75" w14:textId="77777777" w:rsidR="005879E0" w:rsidRPr="00952E3F" w:rsidRDefault="005879E0" w:rsidP="005879E0">
      <w:pPr>
        <w:pStyle w:val="a7"/>
        <w:ind w:firstLine="709"/>
        <w:jc w:val="both"/>
        <w:rPr>
          <w:color w:val="FF0000"/>
          <w:sz w:val="28"/>
          <w:szCs w:val="28"/>
          <w:lang w:eastAsia="ru-RU"/>
        </w:rPr>
      </w:pPr>
      <w:r w:rsidRPr="00952E3F">
        <w:rPr>
          <w:b/>
          <w:sz w:val="28"/>
          <w:szCs w:val="28"/>
          <w:lang w:eastAsia="ru-RU"/>
        </w:rPr>
        <w:t>6. Прізвище, ім’я та по батькові, номер телефону та адреса електронної пошти особи, яка надає додаткову інформацію з питань проведення конкурсу</w:t>
      </w:r>
      <w:r w:rsidRPr="00952E3F">
        <w:rPr>
          <w:sz w:val="28"/>
          <w:szCs w:val="28"/>
          <w:lang w:eastAsia="ru-RU"/>
        </w:rPr>
        <w:t xml:space="preserve">: </w:t>
      </w:r>
    </w:p>
    <w:p w14:paraId="574F557F" w14:textId="77777777" w:rsidR="005879E0" w:rsidRPr="00952E3F" w:rsidRDefault="005879E0" w:rsidP="005879E0">
      <w:pPr>
        <w:pStyle w:val="a7"/>
        <w:ind w:firstLine="709"/>
        <w:jc w:val="both"/>
        <w:rPr>
          <w:color w:val="FF0000"/>
          <w:sz w:val="28"/>
          <w:szCs w:val="28"/>
          <w:lang w:val="ru-RU"/>
        </w:rPr>
      </w:pPr>
      <w:proofErr w:type="spellStart"/>
      <w:r w:rsidRPr="00952E3F">
        <w:rPr>
          <w:sz w:val="28"/>
          <w:szCs w:val="28"/>
          <w:lang w:eastAsia="ru-RU"/>
        </w:rPr>
        <w:t>Галець</w:t>
      </w:r>
      <w:proofErr w:type="spellEnd"/>
      <w:r w:rsidRPr="00952E3F">
        <w:rPr>
          <w:sz w:val="28"/>
          <w:szCs w:val="28"/>
          <w:lang w:eastAsia="ru-RU"/>
        </w:rPr>
        <w:t xml:space="preserve"> Андрій Вікторович, 0505783617,</w:t>
      </w:r>
      <w:r w:rsidRPr="00952E3F">
        <w:rPr>
          <w:sz w:val="28"/>
          <w:szCs w:val="28"/>
        </w:rPr>
        <w:t xml:space="preserve"> </w:t>
      </w:r>
      <w:proofErr w:type="spellStart"/>
      <w:r w:rsidRPr="00952E3F">
        <w:rPr>
          <w:sz w:val="28"/>
          <w:szCs w:val="28"/>
          <w:lang w:eastAsia="ru-RU"/>
        </w:rPr>
        <w:t>ел</w:t>
      </w:r>
      <w:proofErr w:type="spellEnd"/>
      <w:r w:rsidRPr="00952E3F">
        <w:rPr>
          <w:sz w:val="28"/>
          <w:szCs w:val="28"/>
          <w:lang w:eastAsia="ru-RU"/>
        </w:rPr>
        <w:t xml:space="preserve">. адреса: </w:t>
      </w:r>
      <w:r w:rsidRPr="00952E3F">
        <w:rPr>
          <w:b/>
          <w:sz w:val="28"/>
          <w:szCs w:val="28"/>
        </w:rPr>
        <w:t>vrp.dn@sso.gov.ua</w:t>
      </w:r>
    </w:p>
    <w:p w14:paraId="198FDABB" w14:textId="77777777" w:rsidR="005879E0" w:rsidRPr="00952E3F" w:rsidRDefault="005879E0" w:rsidP="005879E0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9768" w:type="dxa"/>
        <w:tblInd w:w="108" w:type="dxa"/>
        <w:tblLook w:val="00A0" w:firstRow="1" w:lastRow="0" w:firstColumn="1" w:lastColumn="0" w:noHBand="0" w:noVBand="0"/>
      </w:tblPr>
      <w:tblGrid>
        <w:gridCol w:w="4008"/>
        <w:gridCol w:w="24"/>
        <w:gridCol w:w="5736"/>
      </w:tblGrid>
      <w:tr w:rsidR="005879E0" w:rsidRPr="00952E3F" w14:paraId="27DCAAC3" w14:textId="77777777" w:rsidTr="00F40EA3">
        <w:trPr>
          <w:trHeight w:val="408"/>
        </w:trPr>
        <w:tc>
          <w:tcPr>
            <w:tcW w:w="9768" w:type="dxa"/>
            <w:gridSpan w:val="3"/>
          </w:tcPr>
          <w:p w14:paraId="3EC6F97F" w14:textId="77777777" w:rsidR="005879E0" w:rsidRPr="005879E0" w:rsidRDefault="005879E0" w:rsidP="00F40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br w:type="page"/>
            </w:r>
            <w:r w:rsidRPr="005879E0">
              <w:rPr>
                <w:rFonts w:ascii="Times New Roman" w:hAnsi="Times New Roman"/>
                <w:b/>
                <w:sz w:val="28"/>
                <w:szCs w:val="28"/>
              </w:rPr>
              <w:t>Кваліфікаційні вимоги</w:t>
            </w:r>
          </w:p>
          <w:p w14:paraId="725E5480" w14:textId="77777777" w:rsidR="005879E0" w:rsidRPr="005879E0" w:rsidRDefault="005879E0" w:rsidP="00F40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B0B54" w:rsidRPr="00952E3F" w14:paraId="4C9BC2BD" w14:textId="77777777" w:rsidTr="00F40EA3">
        <w:trPr>
          <w:trHeight w:val="408"/>
        </w:trPr>
        <w:tc>
          <w:tcPr>
            <w:tcW w:w="4032" w:type="dxa"/>
            <w:gridSpan w:val="2"/>
          </w:tcPr>
          <w:p w14:paraId="529347D7" w14:textId="77777777" w:rsidR="00BB0B54" w:rsidRDefault="00BB0B54" w:rsidP="00BB0B54">
            <w:pPr>
              <w:numPr>
                <w:ilvl w:val="0"/>
                <w:numId w:val="3"/>
              </w:numPr>
              <w:shd w:val="clear" w:color="auto" w:fill="FFFFFF"/>
              <w:spacing w:after="0" w:line="245" w:lineRule="auto"/>
              <w:ind w:left="-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EB65CD">
              <w:rPr>
                <w:rFonts w:ascii="Times New Roman" w:hAnsi="Times New Roman"/>
                <w:sz w:val="28"/>
                <w:szCs w:val="28"/>
              </w:rPr>
              <w:t>Освіта</w:t>
            </w:r>
          </w:p>
          <w:p w14:paraId="578FC2D8" w14:textId="58BC804F" w:rsidR="00BB0B54" w:rsidRPr="005879E0" w:rsidRDefault="00BB0B54" w:rsidP="00BB0B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36" w:type="dxa"/>
          </w:tcPr>
          <w:p w14:paraId="7737E795" w14:textId="77777777" w:rsidR="00BB0B54" w:rsidRDefault="00BB0B54" w:rsidP="00BB0B54">
            <w:pPr>
              <w:spacing w:after="0" w:line="245" w:lineRule="auto"/>
              <w:ind w:left="-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235">
              <w:rPr>
                <w:rFonts w:ascii="Times New Roman" w:hAnsi="Times New Roman"/>
                <w:sz w:val="28"/>
                <w:szCs w:val="28"/>
              </w:rPr>
              <w:t>ступінь вищої освіти – магістр</w:t>
            </w:r>
            <w:r>
              <w:rPr>
                <w:rFonts w:ascii="Times New Roman" w:hAnsi="Times New Roman"/>
                <w:sz w:val="28"/>
                <w:szCs w:val="28"/>
              </w:rPr>
              <w:t>*</w:t>
            </w:r>
          </w:p>
          <w:p w14:paraId="54228D83" w14:textId="77777777" w:rsidR="00BB0B54" w:rsidRPr="005879E0" w:rsidRDefault="00BB0B54" w:rsidP="00BB0B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0B54" w:rsidRPr="00952E3F" w14:paraId="57CB8E0E" w14:textId="77777777" w:rsidTr="00F40EA3">
        <w:trPr>
          <w:trHeight w:val="408"/>
        </w:trPr>
        <w:tc>
          <w:tcPr>
            <w:tcW w:w="4032" w:type="dxa"/>
            <w:gridSpan w:val="2"/>
          </w:tcPr>
          <w:p w14:paraId="6C6C6D5A" w14:textId="77777777" w:rsidR="00BB0B54" w:rsidRDefault="00BB0B54" w:rsidP="00BB0B54">
            <w:pPr>
              <w:numPr>
                <w:ilvl w:val="0"/>
                <w:numId w:val="3"/>
              </w:numPr>
              <w:spacing w:after="0" w:line="245" w:lineRule="auto"/>
              <w:ind w:left="-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Pr="00EB65CD">
              <w:rPr>
                <w:rFonts w:ascii="Times New Roman" w:hAnsi="Times New Roman"/>
                <w:sz w:val="28"/>
                <w:szCs w:val="28"/>
              </w:rPr>
              <w:t>Досвід роботи</w:t>
            </w:r>
          </w:p>
          <w:p w14:paraId="0E8AB8EF" w14:textId="36BC2F39" w:rsidR="00BB0B54" w:rsidRPr="005879E0" w:rsidRDefault="00BB0B54" w:rsidP="00BB0B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36" w:type="dxa"/>
          </w:tcPr>
          <w:p w14:paraId="4EC7887A" w14:textId="16AC191F" w:rsidR="00BB0B54" w:rsidRPr="005879E0" w:rsidRDefault="00BB0B54" w:rsidP="00BB0B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3397">
              <w:rPr>
                <w:rFonts w:ascii="Times New Roman" w:hAnsi="Times New Roman"/>
                <w:iCs/>
                <w:sz w:val="28"/>
                <w:szCs w:val="28"/>
              </w:rPr>
              <w:t xml:space="preserve">досвід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роботи </w:t>
            </w:r>
            <w:r w:rsidRPr="00623397">
              <w:rPr>
                <w:rFonts w:ascii="Times New Roman" w:hAnsi="Times New Roman"/>
                <w:iCs/>
                <w:sz w:val="28"/>
                <w:szCs w:val="28"/>
              </w:rPr>
              <w:t xml:space="preserve">на керівних посадах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державних органів влади, </w:t>
            </w:r>
            <w:r w:rsidRPr="00623397">
              <w:rPr>
                <w:rFonts w:ascii="Times New Roman" w:hAnsi="Times New Roman"/>
                <w:iCs/>
                <w:sz w:val="28"/>
                <w:szCs w:val="28"/>
              </w:rPr>
              <w:t>правоохоронних орган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ів,</w:t>
            </w:r>
            <w:r w:rsidRPr="00623397">
              <w:rPr>
                <w:rFonts w:ascii="Times New Roman" w:hAnsi="Times New Roman"/>
                <w:iCs/>
                <w:sz w:val="28"/>
                <w:szCs w:val="28"/>
              </w:rPr>
              <w:t xml:space="preserve"> військових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r w:rsidRPr="00623397">
              <w:rPr>
                <w:rFonts w:ascii="Times New Roman" w:hAnsi="Times New Roman"/>
                <w:iCs/>
                <w:sz w:val="28"/>
                <w:szCs w:val="28"/>
              </w:rPr>
              <w:t>формуван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ь</w:t>
            </w:r>
            <w:r w:rsidRPr="00623397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та підприємств, установ, організацій незалежно від форм власності або на посадах співробітників Служби судової охорони </w:t>
            </w:r>
            <w:r w:rsidRPr="00623397">
              <w:rPr>
                <w:rFonts w:ascii="Times New Roman" w:hAnsi="Times New Roman"/>
                <w:iCs/>
                <w:sz w:val="28"/>
                <w:szCs w:val="28"/>
              </w:rPr>
              <w:t xml:space="preserve">– не менше ніж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2</w:t>
            </w:r>
            <w:r w:rsidRPr="00623397">
              <w:rPr>
                <w:rFonts w:ascii="Times New Roman" w:hAnsi="Times New Roman"/>
                <w:iCs/>
                <w:sz w:val="28"/>
                <w:szCs w:val="28"/>
              </w:rPr>
              <w:t xml:space="preserve"> років; </w:t>
            </w:r>
          </w:p>
        </w:tc>
      </w:tr>
      <w:tr w:rsidR="00BB0B54" w:rsidRPr="00952E3F" w14:paraId="086240F3" w14:textId="77777777" w:rsidTr="00F40EA3">
        <w:trPr>
          <w:trHeight w:val="408"/>
        </w:trPr>
        <w:tc>
          <w:tcPr>
            <w:tcW w:w="4032" w:type="dxa"/>
            <w:gridSpan w:val="2"/>
          </w:tcPr>
          <w:p w14:paraId="371591D8" w14:textId="09901581" w:rsidR="00BB0B54" w:rsidRPr="005879E0" w:rsidRDefault="00BB0B54" w:rsidP="00BB0B54">
            <w:pPr>
              <w:spacing w:after="0" w:line="240" w:lineRule="auto"/>
              <w:ind w:right="-3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Pr="00EB65CD">
              <w:rPr>
                <w:rFonts w:ascii="Times New Roman" w:hAnsi="Times New Roman"/>
                <w:sz w:val="28"/>
                <w:szCs w:val="28"/>
              </w:rPr>
              <w:t>Володіння державною мовою</w:t>
            </w:r>
          </w:p>
        </w:tc>
        <w:tc>
          <w:tcPr>
            <w:tcW w:w="5736" w:type="dxa"/>
          </w:tcPr>
          <w:p w14:paraId="5188CE61" w14:textId="42FE86BE" w:rsidR="00BB0B54" w:rsidRPr="005879E0" w:rsidRDefault="00BB0B54" w:rsidP="00BB0B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65CD">
              <w:rPr>
                <w:rFonts w:ascii="Times New Roman" w:hAnsi="Times New Roman"/>
                <w:sz w:val="28"/>
                <w:szCs w:val="28"/>
              </w:rPr>
              <w:t>вільне володіння державною мовою.</w:t>
            </w:r>
          </w:p>
        </w:tc>
      </w:tr>
      <w:tr w:rsidR="005879E0" w:rsidRPr="00952E3F" w14:paraId="1278DE49" w14:textId="77777777" w:rsidTr="00F40EA3">
        <w:trPr>
          <w:trHeight w:val="408"/>
        </w:trPr>
        <w:tc>
          <w:tcPr>
            <w:tcW w:w="9768" w:type="dxa"/>
            <w:gridSpan w:val="3"/>
          </w:tcPr>
          <w:p w14:paraId="3C62585C" w14:textId="77777777" w:rsidR="005879E0" w:rsidRPr="005879E0" w:rsidRDefault="005879E0" w:rsidP="00F40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879E0">
              <w:rPr>
                <w:rFonts w:ascii="Times New Roman" w:hAnsi="Times New Roman"/>
                <w:b/>
                <w:sz w:val="28"/>
                <w:szCs w:val="28"/>
              </w:rPr>
              <w:t>Вимоги до компетентності</w:t>
            </w:r>
          </w:p>
          <w:p w14:paraId="23E49019" w14:textId="77777777" w:rsidR="005879E0" w:rsidRPr="005879E0" w:rsidRDefault="005879E0" w:rsidP="00F40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879E0" w:rsidRPr="00952E3F" w14:paraId="1B20E98F" w14:textId="77777777" w:rsidTr="00F40EA3">
        <w:trPr>
          <w:trHeight w:val="408"/>
        </w:trPr>
        <w:tc>
          <w:tcPr>
            <w:tcW w:w="4008" w:type="dxa"/>
          </w:tcPr>
          <w:p w14:paraId="41F449C5" w14:textId="77777777" w:rsidR="005879E0" w:rsidRPr="005879E0" w:rsidRDefault="005879E0" w:rsidP="00F40E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1. Наявність лідерських якостей</w:t>
            </w:r>
          </w:p>
        </w:tc>
        <w:tc>
          <w:tcPr>
            <w:tcW w:w="5760" w:type="dxa"/>
            <w:gridSpan w:val="2"/>
            <w:shd w:val="clear" w:color="auto" w:fill="FFFFFF"/>
          </w:tcPr>
          <w:p w14:paraId="53BEEDB2" w14:textId="77777777" w:rsidR="005879E0" w:rsidRPr="005879E0" w:rsidRDefault="005879E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організація роботи та контроль;</w:t>
            </w:r>
          </w:p>
          <w:p w14:paraId="5EB1AB6A" w14:textId="77777777" w:rsidR="005879E0" w:rsidRPr="005879E0" w:rsidRDefault="005879E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управління людськими ресурсами;</w:t>
            </w:r>
          </w:p>
          <w:p w14:paraId="6109F4F8" w14:textId="77777777" w:rsidR="005879E0" w:rsidRPr="005879E0" w:rsidRDefault="005879E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вміння мотивувати підлеглих;</w:t>
            </w:r>
          </w:p>
          <w:p w14:paraId="5607CAC6" w14:textId="77777777" w:rsidR="005879E0" w:rsidRPr="005879E0" w:rsidRDefault="005879E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багатофункціональність;</w:t>
            </w:r>
          </w:p>
          <w:p w14:paraId="03FAF15D" w14:textId="77777777" w:rsidR="005879E0" w:rsidRPr="005879E0" w:rsidRDefault="005879E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досягнення кінцевих результатів</w:t>
            </w:r>
          </w:p>
          <w:p w14:paraId="4D0A31AF" w14:textId="77777777" w:rsidR="005879E0" w:rsidRPr="005879E0" w:rsidRDefault="005879E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879E0" w:rsidRPr="00952E3F" w14:paraId="1BE1793A" w14:textId="77777777" w:rsidTr="00F40EA3">
        <w:trPr>
          <w:trHeight w:val="408"/>
        </w:trPr>
        <w:tc>
          <w:tcPr>
            <w:tcW w:w="4008" w:type="dxa"/>
          </w:tcPr>
          <w:p w14:paraId="58ACC467" w14:textId="77777777" w:rsidR="005879E0" w:rsidRPr="005879E0" w:rsidRDefault="005879E0" w:rsidP="00F40E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2. Вміння працювати в колективі</w:t>
            </w:r>
          </w:p>
        </w:tc>
        <w:tc>
          <w:tcPr>
            <w:tcW w:w="5760" w:type="dxa"/>
            <w:gridSpan w:val="2"/>
            <w:shd w:val="clear" w:color="auto" w:fill="FFFFFF"/>
          </w:tcPr>
          <w:p w14:paraId="76F778C2" w14:textId="77777777" w:rsidR="005879E0" w:rsidRPr="005879E0" w:rsidRDefault="005879E0" w:rsidP="00F40EA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щирість та відкритість;</w:t>
            </w:r>
          </w:p>
          <w:p w14:paraId="0EE0A669" w14:textId="77777777" w:rsidR="005879E0" w:rsidRPr="005879E0" w:rsidRDefault="005879E0" w:rsidP="00F40EA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орієнтація на досягнення ефективного результату діяльності підрозділу;</w:t>
            </w:r>
          </w:p>
          <w:p w14:paraId="5B5CCE67" w14:textId="77777777" w:rsidR="005879E0" w:rsidRPr="005879E0" w:rsidRDefault="005879E0" w:rsidP="00F40EA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рівне ставлення та повага до колег</w:t>
            </w:r>
          </w:p>
          <w:p w14:paraId="12673178" w14:textId="77777777" w:rsidR="005879E0" w:rsidRPr="005879E0" w:rsidRDefault="005879E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5879E0" w:rsidRPr="00952E3F" w14:paraId="21EC4023" w14:textId="77777777" w:rsidTr="00F40EA3">
        <w:trPr>
          <w:trHeight w:val="408"/>
        </w:trPr>
        <w:tc>
          <w:tcPr>
            <w:tcW w:w="4008" w:type="dxa"/>
          </w:tcPr>
          <w:p w14:paraId="33F45520" w14:textId="77777777" w:rsidR="005879E0" w:rsidRPr="005879E0" w:rsidRDefault="005879E0" w:rsidP="00F40E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3. Аналітичні здібності</w:t>
            </w:r>
          </w:p>
        </w:tc>
        <w:tc>
          <w:tcPr>
            <w:tcW w:w="5760" w:type="dxa"/>
            <w:gridSpan w:val="2"/>
            <w:shd w:val="clear" w:color="auto" w:fill="FFFFFF"/>
          </w:tcPr>
          <w:p w14:paraId="3F728929" w14:textId="77777777" w:rsidR="005879E0" w:rsidRPr="005879E0" w:rsidRDefault="005879E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здатність систематизувати, узагальнювати інформацію;</w:t>
            </w:r>
          </w:p>
          <w:p w14:paraId="2804D040" w14:textId="77777777" w:rsidR="005879E0" w:rsidRPr="005879E0" w:rsidRDefault="005879E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гнучкість;</w:t>
            </w:r>
          </w:p>
          <w:p w14:paraId="5BB5DF5F" w14:textId="77777777" w:rsidR="005879E0" w:rsidRPr="005879E0" w:rsidRDefault="005879E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lastRenderedPageBreak/>
              <w:t>проникливість</w:t>
            </w:r>
          </w:p>
          <w:p w14:paraId="6B471B39" w14:textId="77777777" w:rsidR="005879E0" w:rsidRPr="005879E0" w:rsidRDefault="005879E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879E0" w:rsidRPr="00952E3F" w14:paraId="02D885DE" w14:textId="77777777" w:rsidTr="00F40EA3">
        <w:trPr>
          <w:trHeight w:val="408"/>
        </w:trPr>
        <w:tc>
          <w:tcPr>
            <w:tcW w:w="4008" w:type="dxa"/>
          </w:tcPr>
          <w:p w14:paraId="7F653DE0" w14:textId="77777777" w:rsidR="005879E0" w:rsidRPr="005879E0" w:rsidRDefault="005879E0" w:rsidP="00F40E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lastRenderedPageBreak/>
              <w:t>4. Особистісні компетенції</w:t>
            </w:r>
          </w:p>
        </w:tc>
        <w:tc>
          <w:tcPr>
            <w:tcW w:w="5760" w:type="dxa"/>
            <w:gridSpan w:val="2"/>
            <w:shd w:val="clear" w:color="auto" w:fill="FFFFFF"/>
          </w:tcPr>
          <w:p w14:paraId="6A03BF4C" w14:textId="77777777" w:rsidR="005879E0" w:rsidRPr="005879E0" w:rsidRDefault="005879E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комунікабельність, принциповість, рішучість та наполегливість під час виконання поставлених завдань;</w:t>
            </w:r>
          </w:p>
          <w:p w14:paraId="2CCEA971" w14:textId="77777777" w:rsidR="005879E0" w:rsidRPr="005879E0" w:rsidRDefault="005879E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системність;</w:t>
            </w:r>
          </w:p>
          <w:p w14:paraId="0F471DEF" w14:textId="77777777" w:rsidR="005879E0" w:rsidRPr="005879E0" w:rsidRDefault="005879E0" w:rsidP="00F40EA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самоорганізація та саморозвиток;</w:t>
            </w:r>
          </w:p>
          <w:p w14:paraId="3654110C" w14:textId="77777777" w:rsidR="005879E0" w:rsidRPr="005879E0" w:rsidRDefault="005879E0" w:rsidP="00F40EA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політична нейтральність</w:t>
            </w:r>
          </w:p>
          <w:p w14:paraId="521ECE2D" w14:textId="77777777" w:rsidR="005879E0" w:rsidRPr="005879E0" w:rsidRDefault="005879E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879E0" w:rsidRPr="00952E3F" w14:paraId="1E3FF99E" w14:textId="77777777" w:rsidTr="00F40EA3">
        <w:trPr>
          <w:trHeight w:val="408"/>
        </w:trPr>
        <w:tc>
          <w:tcPr>
            <w:tcW w:w="4008" w:type="dxa"/>
          </w:tcPr>
          <w:p w14:paraId="4794503E" w14:textId="77777777" w:rsidR="005879E0" w:rsidRPr="005879E0" w:rsidRDefault="005879E0" w:rsidP="00F40E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 xml:space="preserve">5. Робота з інформацією </w:t>
            </w:r>
          </w:p>
        </w:tc>
        <w:tc>
          <w:tcPr>
            <w:tcW w:w="5760" w:type="dxa"/>
            <w:gridSpan w:val="2"/>
          </w:tcPr>
          <w:p w14:paraId="1FD73604" w14:textId="77777777" w:rsidR="005879E0" w:rsidRPr="005879E0" w:rsidRDefault="005879E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знання основ законодавства про інформацію.</w:t>
            </w:r>
          </w:p>
        </w:tc>
      </w:tr>
      <w:tr w:rsidR="005879E0" w:rsidRPr="00952E3F" w14:paraId="2D8E29FE" w14:textId="77777777" w:rsidTr="00F40EA3">
        <w:trPr>
          <w:trHeight w:val="408"/>
        </w:trPr>
        <w:tc>
          <w:tcPr>
            <w:tcW w:w="4008" w:type="dxa"/>
          </w:tcPr>
          <w:p w14:paraId="1757E4CA" w14:textId="77777777" w:rsidR="005879E0" w:rsidRPr="005879E0" w:rsidRDefault="005879E0" w:rsidP="00F40E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60" w:type="dxa"/>
            <w:gridSpan w:val="2"/>
          </w:tcPr>
          <w:p w14:paraId="21F0CA50" w14:textId="77777777" w:rsidR="005879E0" w:rsidRPr="005879E0" w:rsidRDefault="005879E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879E0" w:rsidRPr="00952E3F" w14:paraId="007B77C4" w14:textId="77777777" w:rsidTr="00F40EA3">
        <w:trPr>
          <w:trHeight w:val="408"/>
        </w:trPr>
        <w:tc>
          <w:tcPr>
            <w:tcW w:w="9768" w:type="dxa"/>
            <w:gridSpan w:val="3"/>
          </w:tcPr>
          <w:p w14:paraId="41EDC153" w14:textId="77777777" w:rsidR="005879E0" w:rsidRPr="005879E0" w:rsidRDefault="005879E0" w:rsidP="00F40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879E0">
              <w:rPr>
                <w:rFonts w:ascii="Times New Roman" w:hAnsi="Times New Roman"/>
                <w:b/>
                <w:sz w:val="28"/>
                <w:szCs w:val="28"/>
              </w:rPr>
              <w:t>Професійні знання</w:t>
            </w:r>
          </w:p>
          <w:p w14:paraId="591E7500" w14:textId="77777777" w:rsidR="005879E0" w:rsidRPr="005879E0" w:rsidRDefault="005879E0" w:rsidP="00F40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879E0" w:rsidRPr="00952E3F" w14:paraId="1533F1CF" w14:textId="77777777" w:rsidTr="00F40EA3">
        <w:trPr>
          <w:trHeight w:val="408"/>
        </w:trPr>
        <w:tc>
          <w:tcPr>
            <w:tcW w:w="4008" w:type="dxa"/>
          </w:tcPr>
          <w:p w14:paraId="1BAE49DC" w14:textId="77777777" w:rsidR="005879E0" w:rsidRPr="005879E0" w:rsidRDefault="005879E0" w:rsidP="00F40E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1. Знання законодавства</w:t>
            </w:r>
          </w:p>
        </w:tc>
        <w:tc>
          <w:tcPr>
            <w:tcW w:w="5760" w:type="dxa"/>
            <w:gridSpan w:val="2"/>
          </w:tcPr>
          <w:p w14:paraId="0854447C" w14:textId="77777777" w:rsidR="005879E0" w:rsidRPr="005879E0" w:rsidRDefault="005879E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знання Конституції України, законів України «Про судоустрій і статус суддів», «Про Національну поліцію», «Про запобігання корупції»</w:t>
            </w:r>
          </w:p>
          <w:p w14:paraId="23D3F392" w14:textId="77777777" w:rsidR="005879E0" w:rsidRPr="005879E0" w:rsidRDefault="005879E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879E0" w:rsidRPr="00952E3F" w14:paraId="6D4CD124" w14:textId="77777777" w:rsidTr="00F40EA3">
        <w:trPr>
          <w:trHeight w:val="408"/>
        </w:trPr>
        <w:tc>
          <w:tcPr>
            <w:tcW w:w="4008" w:type="dxa"/>
          </w:tcPr>
          <w:p w14:paraId="04D05228" w14:textId="77777777" w:rsidR="005879E0" w:rsidRPr="005879E0" w:rsidRDefault="005879E0" w:rsidP="00F40E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 xml:space="preserve">2. Знання спеціального законодавства </w:t>
            </w:r>
          </w:p>
        </w:tc>
        <w:tc>
          <w:tcPr>
            <w:tcW w:w="5760" w:type="dxa"/>
            <w:gridSpan w:val="2"/>
          </w:tcPr>
          <w:p w14:paraId="46EC69FD" w14:textId="77777777" w:rsidR="005879E0" w:rsidRPr="005879E0" w:rsidRDefault="005879E0" w:rsidP="00F40EA3">
            <w:pPr>
              <w:spacing w:after="0" w:line="240" w:lineRule="auto"/>
              <w:ind w:left="-5" w:right="9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знання:</w:t>
            </w:r>
          </w:p>
          <w:p w14:paraId="0411A5E1" w14:textId="77777777" w:rsidR="00BB0B54" w:rsidRPr="00CF0B11" w:rsidRDefault="00BB0B54" w:rsidP="00BB0B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>Кодексу законів про працю України,</w:t>
            </w:r>
          </w:p>
          <w:p w14:paraId="11D5762F" w14:textId="4DBDB6AC" w:rsidR="00BB0B54" w:rsidRDefault="00BB0B54" w:rsidP="00BB0B54">
            <w:pPr>
              <w:spacing w:after="0" w:line="240" w:lineRule="auto"/>
              <w:ind w:left="-5" w:right="96" w:hanging="13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 xml:space="preserve">законів України «Про звернення громадян», «Про доступ до публічної інформації», «Про інформацію», «Про захист персональних даних», рішення Вищої ради правосуддя </w:t>
            </w:r>
            <w:r w:rsidRPr="00CF0B11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від 4 квітня 2019 року N 1051/0/15-19</w:t>
            </w:r>
            <w:r w:rsidRPr="00CF0B11">
              <w:rPr>
                <w:rFonts w:ascii="Times New Roman" w:hAnsi="Times New Roman"/>
                <w:sz w:val="28"/>
                <w:szCs w:val="28"/>
              </w:rPr>
              <w:t xml:space="preserve"> «Про затвердження Положення про Службу судової охорони» та від 4 </w:t>
            </w:r>
            <w:r w:rsidRPr="00CF0B11">
              <w:rPr>
                <w:rFonts w:ascii="Times New Roman" w:hAnsi="Times New Roman"/>
                <w:iCs/>
                <w:sz w:val="28"/>
                <w:szCs w:val="28"/>
              </w:rPr>
              <w:t>квітня 2019 року           № 1052/0/15-19 «Про затвердження Положення про проходження служби співробітниками Служби судової охорони». Н</w:t>
            </w:r>
            <w:r w:rsidRPr="00CF0B11">
              <w:rPr>
                <w:rFonts w:ascii="Times New Roman" w:hAnsi="Times New Roman"/>
                <w:sz w:val="28"/>
                <w:szCs w:val="28"/>
              </w:rPr>
              <w:t xml:space="preserve">ормативно-правових  актів,  методичних  матеріалів  за лінією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бухгалтерської </w:t>
            </w:r>
            <w:r w:rsidRPr="00CF0B11">
              <w:rPr>
                <w:rFonts w:ascii="Times New Roman" w:hAnsi="Times New Roman"/>
                <w:sz w:val="28"/>
                <w:szCs w:val="28"/>
              </w:rPr>
              <w:t>роботи у  сфері  діяльності Служби судової охорони, Дисциплінарного статуту Національної поліції України, наказів Державної судової адміністрації України з питань організаційного забезпечення діяльності Служби судової охорони</w:t>
            </w:r>
          </w:p>
          <w:p w14:paraId="6E206EF0" w14:textId="45239176" w:rsidR="005879E0" w:rsidRPr="005879E0" w:rsidRDefault="005879E0" w:rsidP="00BB0B54">
            <w:pPr>
              <w:spacing w:after="0" w:line="240" w:lineRule="auto"/>
              <w:ind w:left="-5" w:right="96" w:hanging="13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537EFD0" w14:textId="77777777" w:rsidR="009E6931" w:rsidRDefault="009E6931" w:rsidP="00225584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157B7B9D" w14:textId="77777777" w:rsidR="00BB0B54" w:rsidRDefault="00BB0B54" w:rsidP="00225584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2717F334" w14:textId="77777777" w:rsidR="00BB0B54" w:rsidRDefault="00BB0B54" w:rsidP="00225584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2BFF1B98" w14:textId="77777777" w:rsidR="00BB0B54" w:rsidRDefault="00BB0B54" w:rsidP="00225584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1E6D936E" w14:textId="77777777" w:rsidR="005879E0" w:rsidRDefault="005879E0" w:rsidP="00225584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6AEE2464" w14:textId="77777777" w:rsidR="007D55DB" w:rsidRPr="00952E3F" w:rsidRDefault="007D55DB" w:rsidP="007D55DB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  <w:r w:rsidRPr="00952E3F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ЗАТВЕРДЖЕНО</w:t>
      </w:r>
    </w:p>
    <w:p w14:paraId="4CF6FF39" w14:textId="77777777" w:rsidR="007D55DB" w:rsidRPr="00952E3F" w:rsidRDefault="007D55DB" w:rsidP="007D55DB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  <w:r w:rsidRPr="00952E3F">
        <w:rPr>
          <w:rFonts w:ascii="Times New Roman" w:eastAsia="Times New Roman" w:hAnsi="Times New Roman"/>
          <w:sz w:val="28"/>
          <w:szCs w:val="28"/>
          <w:lang w:eastAsia="uk-UA"/>
        </w:rPr>
        <w:t xml:space="preserve">Наказ територіального управління Служби судової охорони </w:t>
      </w:r>
    </w:p>
    <w:p w14:paraId="3AAA00F4" w14:textId="77777777" w:rsidR="007D55DB" w:rsidRPr="00952E3F" w:rsidRDefault="007D55DB" w:rsidP="007D55DB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  <w:r w:rsidRPr="00952E3F">
        <w:rPr>
          <w:rFonts w:ascii="Times New Roman" w:eastAsia="Times New Roman" w:hAnsi="Times New Roman"/>
          <w:sz w:val="28"/>
          <w:szCs w:val="28"/>
          <w:lang w:eastAsia="uk-UA"/>
        </w:rPr>
        <w:t xml:space="preserve">у Донецькій області </w:t>
      </w:r>
    </w:p>
    <w:p w14:paraId="19190638" w14:textId="77777777" w:rsidR="003B0CA3" w:rsidRPr="003B0CA3" w:rsidRDefault="003B0CA3" w:rsidP="003B0CA3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val="ru-RU" w:eastAsia="uk-UA"/>
        </w:rPr>
      </w:pPr>
      <w:r w:rsidRPr="003B0CA3">
        <w:rPr>
          <w:rFonts w:ascii="Times New Roman" w:eastAsia="Times New Roman" w:hAnsi="Times New Roman"/>
          <w:sz w:val="28"/>
          <w:szCs w:val="28"/>
          <w:lang w:eastAsia="uk-UA"/>
        </w:rPr>
        <w:t xml:space="preserve">від </w:t>
      </w:r>
      <w:r w:rsidRPr="003B0CA3">
        <w:rPr>
          <w:rFonts w:ascii="Times New Roman" w:eastAsia="Times New Roman" w:hAnsi="Times New Roman"/>
          <w:sz w:val="28"/>
          <w:szCs w:val="28"/>
          <w:lang w:val="ru-RU" w:eastAsia="uk-UA"/>
        </w:rPr>
        <w:t>11.09</w:t>
      </w:r>
      <w:r w:rsidRPr="003B0CA3">
        <w:rPr>
          <w:rFonts w:ascii="Times New Roman" w:eastAsia="Times New Roman" w:hAnsi="Times New Roman"/>
          <w:sz w:val="28"/>
          <w:szCs w:val="28"/>
          <w:lang w:eastAsia="uk-UA"/>
        </w:rPr>
        <w:t>.2024 №</w:t>
      </w:r>
      <w:r w:rsidRPr="003B0CA3">
        <w:rPr>
          <w:rFonts w:ascii="Times New Roman" w:eastAsia="Times New Roman" w:hAnsi="Times New Roman"/>
          <w:sz w:val="28"/>
          <w:szCs w:val="28"/>
          <w:lang w:val="ru-RU" w:eastAsia="uk-UA"/>
        </w:rPr>
        <w:t>_____</w:t>
      </w:r>
    </w:p>
    <w:p w14:paraId="62266F6A" w14:textId="77777777" w:rsidR="007D55DB" w:rsidRPr="00952E3F" w:rsidRDefault="007D55DB" w:rsidP="007D55D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778D2F7D" w14:textId="77777777" w:rsidR="007D55DB" w:rsidRPr="00C80653" w:rsidRDefault="007D55DB" w:rsidP="007D55D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C80653">
        <w:rPr>
          <w:rFonts w:ascii="Times New Roman" w:hAnsi="Times New Roman"/>
          <w:b/>
          <w:sz w:val="32"/>
          <w:szCs w:val="32"/>
        </w:rPr>
        <w:t>УМОВИ</w:t>
      </w:r>
    </w:p>
    <w:p w14:paraId="7E63C385" w14:textId="77777777" w:rsidR="007D55DB" w:rsidRDefault="007D55DB" w:rsidP="007D55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65CD">
        <w:rPr>
          <w:rFonts w:ascii="Times New Roman" w:hAnsi="Times New Roman"/>
          <w:b/>
          <w:sz w:val="28"/>
          <w:szCs w:val="28"/>
        </w:rPr>
        <w:t>проведення конкурсу на зайняття вакантн</w:t>
      </w:r>
      <w:r>
        <w:rPr>
          <w:rFonts w:ascii="Times New Roman" w:hAnsi="Times New Roman"/>
          <w:b/>
          <w:sz w:val="28"/>
          <w:szCs w:val="28"/>
        </w:rPr>
        <w:t xml:space="preserve">их </w:t>
      </w:r>
      <w:r w:rsidRPr="00021B70">
        <w:rPr>
          <w:rFonts w:ascii="Times New Roman" w:hAnsi="Times New Roman"/>
          <w:b/>
          <w:sz w:val="28"/>
          <w:szCs w:val="28"/>
        </w:rPr>
        <w:t xml:space="preserve">посад </w:t>
      </w:r>
    </w:p>
    <w:p w14:paraId="5450C1EC" w14:textId="2F05D69A" w:rsidR="007D55DB" w:rsidRDefault="007D55DB" w:rsidP="007D55D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</w:pPr>
      <w:r w:rsidRPr="00D925A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начальник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відділу </w:t>
      </w:r>
      <w:proofErr w:type="spellStart"/>
      <w:r>
        <w:rPr>
          <w:rFonts w:ascii="Times New Roman" w:hAnsi="Times New Roman"/>
          <w:b/>
          <w:sz w:val="28"/>
          <w:szCs w:val="28"/>
        </w:rPr>
        <w:t>оперативно</w:t>
      </w:r>
      <w:proofErr w:type="spellEnd"/>
      <w:r>
        <w:rPr>
          <w:rFonts w:ascii="Times New Roman" w:hAnsi="Times New Roman"/>
          <w:b/>
          <w:sz w:val="28"/>
          <w:szCs w:val="28"/>
        </w:rPr>
        <w:t>-чергової служби</w:t>
      </w:r>
      <w:r w:rsidRPr="00D925A8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 xml:space="preserve"> </w:t>
      </w:r>
      <w:r w:rsidRPr="00021B70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 xml:space="preserve">територіального управління Служби судової охорони </w:t>
      </w:r>
    </w:p>
    <w:p w14:paraId="392C5746" w14:textId="77777777" w:rsidR="007D55DB" w:rsidRDefault="007D55DB" w:rsidP="007D55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1B70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>у Д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>онецькій</w:t>
      </w:r>
      <w:r w:rsidRPr="00021B70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 xml:space="preserve"> області</w:t>
      </w:r>
      <w:r w:rsidRPr="00021B70">
        <w:rPr>
          <w:rFonts w:ascii="Times New Roman" w:hAnsi="Times New Roman"/>
          <w:b/>
          <w:sz w:val="28"/>
          <w:szCs w:val="28"/>
        </w:rPr>
        <w:t xml:space="preserve"> </w:t>
      </w:r>
    </w:p>
    <w:p w14:paraId="751CD86A" w14:textId="77777777" w:rsidR="007D55DB" w:rsidRPr="00F1323E" w:rsidRDefault="007D55DB" w:rsidP="007D55D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1323E">
        <w:rPr>
          <w:rFonts w:ascii="Times New Roman" w:hAnsi="Times New Roman"/>
          <w:sz w:val="28"/>
          <w:szCs w:val="28"/>
        </w:rPr>
        <w:t>(посад</w:t>
      </w:r>
      <w:r>
        <w:rPr>
          <w:rFonts w:ascii="Times New Roman" w:hAnsi="Times New Roman"/>
          <w:sz w:val="28"/>
          <w:szCs w:val="28"/>
        </w:rPr>
        <w:t>а</w:t>
      </w:r>
      <w:r w:rsidRPr="00F132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середнього </w:t>
      </w:r>
      <w:r w:rsidRPr="00F1323E">
        <w:rPr>
          <w:rFonts w:ascii="Times New Roman" w:hAnsi="Times New Roman"/>
          <w:sz w:val="28"/>
          <w:szCs w:val="28"/>
        </w:rPr>
        <w:t xml:space="preserve"> складу)</w:t>
      </w:r>
    </w:p>
    <w:p w14:paraId="6EA75F5A" w14:textId="77777777" w:rsidR="007D55DB" w:rsidRPr="00952E3F" w:rsidRDefault="007D55DB" w:rsidP="007D55D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60201D9" w14:textId="77777777" w:rsidR="007D55DB" w:rsidRPr="00952E3F" w:rsidRDefault="007D55DB" w:rsidP="007D55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52E3F">
        <w:rPr>
          <w:rFonts w:ascii="Times New Roman" w:hAnsi="Times New Roman"/>
          <w:b/>
          <w:sz w:val="28"/>
          <w:szCs w:val="28"/>
        </w:rPr>
        <w:t>Загальні умови</w:t>
      </w:r>
    </w:p>
    <w:p w14:paraId="360DA8F1" w14:textId="77777777" w:rsidR="007D55DB" w:rsidRPr="00952E3F" w:rsidRDefault="007D55DB" w:rsidP="007D55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516E77D" w14:textId="04C08FB7" w:rsidR="007D55DB" w:rsidRPr="00952E3F" w:rsidRDefault="007D55DB" w:rsidP="007D55D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52E3F">
        <w:rPr>
          <w:rFonts w:ascii="Times New Roman" w:hAnsi="Times New Roman"/>
          <w:b/>
          <w:sz w:val="28"/>
          <w:szCs w:val="28"/>
        </w:rPr>
        <w:t xml:space="preserve">1. Основні повноваження </w:t>
      </w:r>
      <w:r w:rsidRPr="00D925A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>начальник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>а</w:t>
      </w:r>
      <w:r w:rsidRPr="00D925A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відділу </w:t>
      </w:r>
      <w:proofErr w:type="spellStart"/>
      <w:r>
        <w:rPr>
          <w:rFonts w:ascii="Times New Roman" w:hAnsi="Times New Roman"/>
          <w:b/>
          <w:sz w:val="28"/>
          <w:szCs w:val="28"/>
        </w:rPr>
        <w:t>оперативно</w:t>
      </w:r>
      <w:proofErr w:type="spellEnd"/>
      <w:r>
        <w:rPr>
          <w:rFonts w:ascii="Times New Roman" w:hAnsi="Times New Roman"/>
          <w:b/>
          <w:sz w:val="28"/>
          <w:szCs w:val="28"/>
        </w:rPr>
        <w:t>-чергової служби</w:t>
      </w:r>
      <w:r w:rsidRPr="00D925A8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 xml:space="preserve"> </w:t>
      </w:r>
      <w:r w:rsidRPr="00952E3F">
        <w:rPr>
          <w:rFonts w:ascii="Times New Roman" w:hAnsi="Times New Roman"/>
          <w:b/>
          <w:sz w:val="28"/>
          <w:szCs w:val="28"/>
        </w:rPr>
        <w:t>територіального управління Служби судової охорони у Донецькій області:</w:t>
      </w:r>
    </w:p>
    <w:p w14:paraId="42679D4E" w14:textId="77777777" w:rsidR="007D55DB" w:rsidRPr="007D55DB" w:rsidRDefault="007D55DB" w:rsidP="007D55D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 w:bidi="uk-UA"/>
        </w:rPr>
      </w:pPr>
      <w:r w:rsidRPr="007D55DB">
        <w:rPr>
          <w:rFonts w:ascii="Times New Roman" w:eastAsia="Times New Roman" w:hAnsi="Times New Roman"/>
          <w:sz w:val="28"/>
          <w:szCs w:val="28"/>
          <w:lang w:eastAsia="uk-UA" w:bidi="uk-UA"/>
        </w:rPr>
        <w:t>контролює роботу нарядів з охорони суддів, органів та установ системи правосуддя, інформує вище керівництво й координує подальші дії підпорядкованих підрозділів;</w:t>
      </w:r>
    </w:p>
    <w:p w14:paraId="1C0A931A" w14:textId="77777777" w:rsidR="007D55DB" w:rsidRPr="007D55DB" w:rsidRDefault="007D55DB" w:rsidP="007D55D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 w:bidi="uk-UA"/>
        </w:rPr>
      </w:pPr>
      <w:r w:rsidRPr="007D55DB">
        <w:rPr>
          <w:rFonts w:ascii="Times New Roman" w:eastAsia="Times New Roman" w:hAnsi="Times New Roman"/>
          <w:sz w:val="28"/>
          <w:szCs w:val="28"/>
          <w:lang w:eastAsia="uk-UA" w:bidi="uk-UA"/>
        </w:rPr>
        <w:t xml:space="preserve">організовує обмін інформацією та взаємодію з іншими </w:t>
      </w:r>
      <w:proofErr w:type="spellStart"/>
      <w:r w:rsidRPr="007D55DB">
        <w:rPr>
          <w:rFonts w:ascii="Times New Roman" w:eastAsia="Times New Roman" w:hAnsi="Times New Roman"/>
          <w:sz w:val="28"/>
          <w:szCs w:val="28"/>
          <w:lang w:eastAsia="uk-UA" w:bidi="uk-UA"/>
        </w:rPr>
        <w:t>правоохороними</w:t>
      </w:r>
      <w:proofErr w:type="spellEnd"/>
      <w:r w:rsidRPr="007D55DB">
        <w:rPr>
          <w:rFonts w:ascii="Times New Roman" w:eastAsia="Times New Roman" w:hAnsi="Times New Roman"/>
          <w:sz w:val="28"/>
          <w:szCs w:val="28"/>
          <w:lang w:eastAsia="uk-UA" w:bidi="uk-UA"/>
        </w:rPr>
        <w:t xml:space="preserve"> органами, органами державної влади та місцевого самоврядування, іншими організаціями;</w:t>
      </w:r>
    </w:p>
    <w:p w14:paraId="5CBA1726" w14:textId="77777777" w:rsidR="007D55DB" w:rsidRPr="007D55DB" w:rsidRDefault="007D55DB" w:rsidP="007D55D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 w:bidi="uk-UA"/>
        </w:rPr>
      </w:pPr>
      <w:r w:rsidRPr="007D55DB">
        <w:rPr>
          <w:rFonts w:ascii="Times New Roman" w:eastAsia="Times New Roman" w:hAnsi="Times New Roman"/>
          <w:sz w:val="28"/>
          <w:szCs w:val="28"/>
          <w:lang w:eastAsia="uk-UA" w:bidi="uk-UA"/>
        </w:rPr>
        <w:t>контролює порядок зберігання, видачу табельної вогнепальної зброї і спеціальних засобів;</w:t>
      </w:r>
    </w:p>
    <w:p w14:paraId="6A16EA50" w14:textId="77777777" w:rsidR="007D55DB" w:rsidRPr="007D55DB" w:rsidRDefault="007D55DB" w:rsidP="007D55D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 w:bidi="uk-UA"/>
        </w:rPr>
      </w:pPr>
      <w:r w:rsidRPr="007D55DB">
        <w:rPr>
          <w:rFonts w:ascii="Times New Roman" w:eastAsia="Times New Roman" w:hAnsi="Times New Roman"/>
          <w:sz w:val="28"/>
          <w:szCs w:val="28"/>
          <w:lang w:eastAsia="uk-UA" w:bidi="uk-UA"/>
        </w:rPr>
        <w:t>бере участь у розробленні проектів службової документації з питань служби;</w:t>
      </w:r>
    </w:p>
    <w:p w14:paraId="0C27F348" w14:textId="77777777" w:rsidR="007D55DB" w:rsidRPr="007D55DB" w:rsidRDefault="007D55DB" w:rsidP="007D55D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 w:bidi="uk-UA"/>
        </w:rPr>
      </w:pPr>
      <w:r w:rsidRPr="007D55DB">
        <w:rPr>
          <w:rFonts w:ascii="Times New Roman" w:eastAsia="Times New Roman" w:hAnsi="Times New Roman"/>
          <w:sz w:val="28"/>
          <w:szCs w:val="28"/>
          <w:lang w:eastAsia="uk-UA" w:bidi="uk-UA"/>
        </w:rPr>
        <w:t>застосовує зброю та спеціальні засоби в порядку та у випадках, визначених Законом України «Про Національну поліцію»;</w:t>
      </w:r>
    </w:p>
    <w:p w14:paraId="73ACBA10" w14:textId="77777777" w:rsidR="007D55DB" w:rsidRPr="007D55DB" w:rsidRDefault="007D55DB" w:rsidP="007D55D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 w:bidi="uk-UA"/>
        </w:rPr>
      </w:pPr>
      <w:r w:rsidRPr="007D55DB">
        <w:rPr>
          <w:rFonts w:ascii="Times New Roman" w:eastAsia="Times New Roman" w:hAnsi="Times New Roman"/>
          <w:sz w:val="28"/>
          <w:szCs w:val="28"/>
          <w:lang w:eastAsia="uk-UA" w:bidi="uk-UA"/>
        </w:rPr>
        <w:t>організовує контроль готовності та забезпечення використання чергових сил і резервів структурних підрозділів Управління відповідно до рішення про їх застосування на добу;</w:t>
      </w:r>
    </w:p>
    <w:p w14:paraId="57BC378F" w14:textId="4409C49A" w:rsidR="007D55DB" w:rsidRPr="007D55DB" w:rsidRDefault="007D55DB" w:rsidP="00E40D5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 w:bidi="uk-UA"/>
        </w:rPr>
      </w:pPr>
      <w:r w:rsidRPr="007D55DB">
        <w:rPr>
          <w:rFonts w:ascii="Times New Roman" w:eastAsia="Times New Roman" w:hAnsi="Times New Roman"/>
          <w:sz w:val="28"/>
          <w:szCs w:val="28"/>
          <w:lang w:eastAsia="uk-UA" w:bidi="uk-UA"/>
        </w:rPr>
        <w:t>організовує оповіщення за сигналами Управління</w:t>
      </w:r>
    </w:p>
    <w:p w14:paraId="6AAC560B" w14:textId="77777777" w:rsidR="007D55DB" w:rsidRPr="007D55DB" w:rsidRDefault="007D55DB" w:rsidP="007D55D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 w:bidi="uk-UA"/>
        </w:rPr>
      </w:pPr>
      <w:r w:rsidRPr="007D55DB">
        <w:rPr>
          <w:rFonts w:ascii="Times New Roman" w:eastAsia="Times New Roman" w:hAnsi="Times New Roman"/>
          <w:sz w:val="28"/>
          <w:szCs w:val="28"/>
          <w:lang w:eastAsia="uk-UA" w:bidi="uk-UA"/>
        </w:rPr>
        <w:t xml:space="preserve">організовує та контролює виконання складом зміни вимог об’єктового та внутрішньо-об’єктового режиму та охорони державної таємниці, недопущення розголошення інформації з обмеженим доступом під час несення </w:t>
      </w:r>
      <w:proofErr w:type="spellStart"/>
      <w:r w:rsidRPr="007D55DB">
        <w:rPr>
          <w:rFonts w:ascii="Times New Roman" w:eastAsia="Times New Roman" w:hAnsi="Times New Roman"/>
          <w:sz w:val="28"/>
          <w:szCs w:val="28"/>
          <w:lang w:eastAsia="uk-UA" w:bidi="uk-UA"/>
        </w:rPr>
        <w:t>оперативно</w:t>
      </w:r>
      <w:proofErr w:type="spellEnd"/>
      <w:r w:rsidRPr="007D55DB">
        <w:rPr>
          <w:rFonts w:ascii="Times New Roman" w:eastAsia="Times New Roman" w:hAnsi="Times New Roman"/>
          <w:sz w:val="28"/>
          <w:szCs w:val="28"/>
          <w:lang w:eastAsia="uk-UA" w:bidi="uk-UA"/>
        </w:rPr>
        <w:t>-чергової служби;</w:t>
      </w:r>
    </w:p>
    <w:p w14:paraId="706DCFD1" w14:textId="77777777" w:rsidR="007D55DB" w:rsidRPr="007D55DB" w:rsidRDefault="007D55DB" w:rsidP="007D55D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 w:bidi="uk-UA"/>
        </w:rPr>
      </w:pPr>
      <w:r w:rsidRPr="007D55DB">
        <w:rPr>
          <w:rFonts w:ascii="Times New Roman" w:eastAsia="Times New Roman" w:hAnsi="Times New Roman"/>
          <w:sz w:val="28"/>
          <w:szCs w:val="28"/>
          <w:lang w:eastAsia="uk-UA" w:bidi="uk-UA"/>
        </w:rPr>
        <w:t>за дорученням керівництва Управління виконує інші повноваження, які належать до компетенції служби.</w:t>
      </w:r>
    </w:p>
    <w:p w14:paraId="4B1A824A" w14:textId="77777777" w:rsidR="007D55DB" w:rsidRPr="00952E3F" w:rsidRDefault="007D55DB" w:rsidP="007D55D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52E3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952E3F">
        <w:rPr>
          <w:rFonts w:ascii="Times New Roman" w:hAnsi="Times New Roman"/>
          <w:b/>
          <w:sz w:val="28"/>
          <w:szCs w:val="28"/>
        </w:rPr>
        <w:t>2. Умови оплати праці:</w:t>
      </w:r>
    </w:p>
    <w:p w14:paraId="5305288C" w14:textId="77777777" w:rsidR="007D55DB" w:rsidRPr="00952E3F" w:rsidRDefault="007D55DB" w:rsidP="007D55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1) посадовий оклад – </w:t>
      </w:r>
      <w:r w:rsidRPr="00E4210B">
        <w:rPr>
          <w:rFonts w:ascii="Times New Roman" w:hAnsi="Times New Roman"/>
          <w:sz w:val="28"/>
          <w:szCs w:val="28"/>
        </w:rPr>
        <w:t>8030</w:t>
      </w:r>
      <w:r w:rsidRPr="00952E3F">
        <w:rPr>
          <w:rFonts w:ascii="Times New Roman" w:hAnsi="Times New Roman"/>
          <w:sz w:val="28"/>
          <w:szCs w:val="28"/>
        </w:rPr>
        <w:t xml:space="preserve"> </w:t>
      </w:r>
      <w:r w:rsidRPr="00952E3F">
        <w:rPr>
          <w:rFonts w:ascii="Times New Roman" w:hAnsi="Times New Roman"/>
          <w:noProof/>
          <w:sz w:val="28"/>
          <w:szCs w:val="28"/>
        </w:rPr>
        <w:t>гривень відповідно до постанови Кабінету Міністрів України від 03 квітня 2019 року</w:t>
      </w:r>
      <w:r w:rsidRPr="00952E3F">
        <w:rPr>
          <w:rFonts w:ascii="Times New Roman" w:hAnsi="Times New Roman"/>
          <w:sz w:val="28"/>
          <w:szCs w:val="28"/>
        </w:rPr>
        <w:t xml:space="preserve"> № 289 «Про грошове забезпечення співробітників Служби судової охорони» та наказу Голови Служби судової </w:t>
      </w:r>
      <w:r w:rsidRPr="00952E3F">
        <w:rPr>
          <w:rFonts w:ascii="Times New Roman" w:hAnsi="Times New Roman"/>
          <w:sz w:val="28"/>
          <w:szCs w:val="28"/>
        </w:rPr>
        <w:lastRenderedPageBreak/>
        <w:t>охорони від 27.12.2019 № 281 «Про встановлення посадових окладів співробітникам територіальних підрозділів Служби судової охорони»;</w:t>
      </w:r>
    </w:p>
    <w:p w14:paraId="07F170A2" w14:textId="77777777" w:rsidR="007D55DB" w:rsidRPr="00952E3F" w:rsidRDefault="007D55DB" w:rsidP="007D55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>2) 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</w:t>
      </w:r>
    </w:p>
    <w:p w14:paraId="547AAE4C" w14:textId="77777777" w:rsidR="007D55DB" w:rsidRPr="00952E3F" w:rsidRDefault="007D55DB" w:rsidP="007D55D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017D8356" w14:textId="77777777" w:rsidR="007D55DB" w:rsidRPr="00952E3F" w:rsidRDefault="007D55DB" w:rsidP="007D55D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52E3F">
        <w:rPr>
          <w:rFonts w:ascii="Times New Roman" w:hAnsi="Times New Roman"/>
          <w:b/>
          <w:sz w:val="28"/>
          <w:szCs w:val="28"/>
          <w:lang w:eastAsia="uk-UA"/>
        </w:rPr>
        <w:t>3. Інформація про строковість чи безстроковість призначення на посаду:</w:t>
      </w:r>
    </w:p>
    <w:p w14:paraId="47243908" w14:textId="77777777" w:rsidR="007D55DB" w:rsidRPr="00952E3F" w:rsidRDefault="007D55DB" w:rsidP="007D55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952E3F">
        <w:rPr>
          <w:rFonts w:ascii="Times New Roman" w:hAnsi="Times New Roman"/>
          <w:sz w:val="28"/>
          <w:szCs w:val="28"/>
          <w:lang w:eastAsia="uk-UA"/>
        </w:rPr>
        <w:t>безстроково.</w:t>
      </w:r>
    </w:p>
    <w:p w14:paraId="53ACC9FD" w14:textId="77777777" w:rsidR="007D55DB" w:rsidRPr="00952E3F" w:rsidRDefault="007D55DB" w:rsidP="007D55D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6CDCB4C" w14:textId="77777777" w:rsidR="007D55DB" w:rsidRPr="00952E3F" w:rsidRDefault="007D55DB" w:rsidP="007D55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952E3F">
        <w:rPr>
          <w:rFonts w:ascii="Times New Roman" w:hAnsi="Times New Roman"/>
          <w:b/>
          <w:sz w:val="28"/>
          <w:szCs w:val="28"/>
        </w:rPr>
        <w:t>4. Перелік документів, необхідних для участі в конкурсі та строк їх подання:</w:t>
      </w:r>
    </w:p>
    <w:p w14:paraId="3FFCFB06" w14:textId="77777777" w:rsidR="007D55DB" w:rsidRPr="00952E3F" w:rsidRDefault="007D55DB" w:rsidP="007D55D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1) 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14:paraId="6736FBE8" w14:textId="77777777" w:rsidR="007D55DB" w:rsidRPr="00952E3F" w:rsidRDefault="007D55DB" w:rsidP="007D55D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2) копія паспорта громадянина України; </w:t>
      </w:r>
    </w:p>
    <w:p w14:paraId="436ACE3F" w14:textId="77777777" w:rsidR="007D55DB" w:rsidRPr="00952E3F" w:rsidRDefault="007D55DB" w:rsidP="007D55D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3) копія (копії) документа (документів) про освіту; </w:t>
      </w:r>
    </w:p>
    <w:p w14:paraId="73770DFE" w14:textId="77777777" w:rsidR="007D55DB" w:rsidRPr="00952E3F" w:rsidRDefault="007D55DB" w:rsidP="007D55D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4) заповнена особова картка визначеного зразка, автобіографія, фотокартка розміром 30 х 40 мм; </w:t>
      </w:r>
    </w:p>
    <w:p w14:paraId="3960B193" w14:textId="77777777" w:rsidR="007D55DB" w:rsidRPr="00952E3F" w:rsidRDefault="007D55DB" w:rsidP="007D55D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14:paraId="4D89283F" w14:textId="77777777" w:rsidR="007D55DB" w:rsidRPr="00952E3F" w:rsidRDefault="007D55DB" w:rsidP="007D55D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6) копія трудової книжки (за наявності); </w:t>
      </w:r>
    </w:p>
    <w:p w14:paraId="21D9DC8B" w14:textId="77777777" w:rsidR="007D55DB" w:rsidRPr="00952E3F" w:rsidRDefault="007D55DB" w:rsidP="007D55D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>7) 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 (форма 086), або медична довідка про відсутність протипоказань до фізичних навантажень.</w:t>
      </w:r>
    </w:p>
    <w:p w14:paraId="3DEE8A4D" w14:textId="77777777" w:rsidR="007D55DB" w:rsidRPr="00952E3F" w:rsidRDefault="007D55DB" w:rsidP="007D55D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>8) копія військового квитка або посвідчення особи військовослужбовця (для військовозобов’язаних або військовослужбовців);</w:t>
      </w:r>
    </w:p>
    <w:p w14:paraId="033C8298" w14:textId="77777777" w:rsidR="007D55DB" w:rsidRPr="00952E3F" w:rsidRDefault="007D55DB" w:rsidP="007D55DB">
      <w:pPr>
        <w:pStyle w:val="a7"/>
        <w:ind w:firstLine="851"/>
        <w:jc w:val="both"/>
        <w:rPr>
          <w:sz w:val="28"/>
          <w:szCs w:val="28"/>
          <w:lang w:eastAsia="ru-RU"/>
        </w:rPr>
      </w:pPr>
      <w:r w:rsidRPr="00952E3F">
        <w:rPr>
          <w:sz w:val="28"/>
          <w:szCs w:val="28"/>
          <w:lang w:eastAsia="ru-RU"/>
        </w:rPr>
        <w:t>9) копія реєстраційного номера облікової картки платника податків.</w:t>
      </w:r>
    </w:p>
    <w:p w14:paraId="436AB3CC" w14:textId="77777777" w:rsidR="007D55DB" w:rsidRPr="00952E3F" w:rsidRDefault="007D55DB" w:rsidP="007D55D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14:paraId="7CCEFAA2" w14:textId="77777777" w:rsidR="007D55DB" w:rsidRDefault="007D55DB" w:rsidP="007D55DB">
      <w:pPr>
        <w:spacing w:after="0" w:line="240" w:lineRule="auto"/>
        <w:ind w:firstLine="851"/>
        <w:jc w:val="both"/>
        <w:rPr>
          <w:rStyle w:val="rvts0"/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У відповідності до вимог Закону України «Про забезпечення функціонування української мови як державної» для засвідчення рівня володіння державною мовою кандидат подає </w:t>
      </w:r>
      <w:r w:rsidRPr="00952E3F">
        <w:rPr>
          <w:rStyle w:val="rvts0"/>
          <w:rFonts w:ascii="Times New Roman" w:hAnsi="Times New Roman"/>
          <w:sz w:val="28"/>
          <w:szCs w:val="28"/>
        </w:rPr>
        <w:t>державний сертифікат про рівень володіння державною мовою, що видається Національною комісією зі стандартів державної мови відповідно до вказаного Закону.</w:t>
      </w:r>
      <w:r>
        <w:rPr>
          <w:rStyle w:val="rvts0"/>
          <w:rFonts w:ascii="Times New Roman" w:hAnsi="Times New Roman"/>
          <w:sz w:val="28"/>
          <w:szCs w:val="28"/>
        </w:rPr>
        <w:t xml:space="preserve"> </w:t>
      </w:r>
    </w:p>
    <w:p w14:paraId="2B84F6F3" w14:textId="74CD2345" w:rsidR="007D55DB" w:rsidRPr="00952E3F" w:rsidRDefault="007D55DB" w:rsidP="007D55DB">
      <w:pPr>
        <w:spacing w:after="0" w:line="240" w:lineRule="auto"/>
        <w:ind w:firstLine="851"/>
        <w:jc w:val="both"/>
        <w:rPr>
          <w:rStyle w:val="rvts0"/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lastRenderedPageBreak/>
        <w:t xml:space="preserve">У відповідності до частини 3 статті 54 Закону України «Про Національну поліцію», </w:t>
      </w:r>
      <w:r w:rsidRPr="00952E3F">
        <w:rPr>
          <w:rStyle w:val="rvts0"/>
          <w:rFonts w:ascii="Times New Roman" w:hAnsi="Times New Roman"/>
          <w:sz w:val="28"/>
          <w:szCs w:val="28"/>
        </w:rPr>
        <w:t>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p w14:paraId="270288F1" w14:textId="447DBB9D" w:rsidR="007D55DB" w:rsidRPr="00952E3F" w:rsidRDefault="007D55DB" w:rsidP="007D55D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начальника </w:t>
      </w:r>
      <w:r w:rsidR="00461D43">
        <w:rPr>
          <w:rFonts w:ascii="Times New Roman" w:hAnsi="Times New Roman"/>
          <w:sz w:val="28"/>
          <w:szCs w:val="28"/>
        </w:rPr>
        <w:t>ВОЧС</w:t>
      </w:r>
      <w:r w:rsidRPr="00952E3F">
        <w:rPr>
          <w:rFonts w:ascii="Times New Roman" w:hAnsi="Times New Roman"/>
          <w:sz w:val="28"/>
          <w:szCs w:val="28"/>
        </w:rPr>
        <w:t xml:space="preserve"> територіального управління Служби судової охорони у Донецькій області поширюються обмеження та вимоги, встановлені Законом України «Про запобігання корупції», 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p w14:paraId="02ED51DE" w14:textId="77777777" w:rsidR="003B0CA3" w:rsidRPr="00952E3F" w:rsidRDefault="003B0CA3" w:rsidP="003B0CA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52E3F">
        <w:rPr>
          <w:rFonts w:ascii="Times New Roman" w:hAnsi="Times New Roman"/>
          <w:b/>
          <w:sz w:val="28"/>
          <w:szCs w:val="28"/>
        </w:rPr>
        <w:t xml:space="preserve">Документи приймаються з  </w:t>
      </w:r>
      <w:r w:rsidRPr="003B0CA3">
        <w:rPr>
          <w:rFonts w:ascii="Times New Roman" w:hAnsi="Times New Roman"/>
          <w:b/>
          <w:sz w:val="28"/>
          <w:szCs w:val="28"/>
          <w:lang w:val="ru-RU"/>
        </w:rPr>
        <w:t>16</w:t>
      </w:r>
      <w:r w:rsidRPr="003B0CA3">
        <w:rPr>
          <w:rFonts w:ascii="Times New Roman" w:hAnsi="Times New Roman"/>
          <w:b/>
          <w:sz w:val="28"/>
          <w:szCs w:val="28"/>
        </w:rPr>
        <w:t xml:space="preserve"> по </w:t>
      </w:r>
      <w:r w:rsidRPr="007D55DB">
        <w:rPr>
          <w:rFonts w:ascii="Times New Roman" w:hAnsi="Times New Roman"/>
          <w:b/>
          <w:sz w:val="28"/>
          <w:szCs w:val="28"/>
          <w:lang w:val="ru-RU"/>
        </w:rPr>
        <w:t>2</w:t>
      </w:r>
      <w:r>
        <w:rPr>
          <w:rFonts w:ascii="Times New Roman" w:hAnsi="Times New Roman"/>
          <w:b/>
          <w:sz w:val="28"/>
          <w:szCs w:val="28"/>
          <w:lang w:val="ru-RU"/>
        </w:rPr>
        <w:t>5</w:t>
      </w:r>
      <w:r w:rsidRPr="007D55DB">
        <w:rPr>
          <w:rFonts w:ascii="Times New Roman" w:hAnsi="Times New Roman"/>
          <w:b/>
          <w:sz w:val="28"/>
          <w:szCs w:val="28"/>
        </w:rPr>
        <w:t xml:space="preserve"> </w:t>
      </w:r>
      <w:r w:rsidRPr="007D55DB">
        <w:rPr>
          <w:rFonts w:ascii="Times New Roman" w:hAnsi="Times New Roman"/>
          <w:b/>
          <w:sz w:val="28"/>
          <w:szCs w:val="28"/>
          <w:lang w:val="ru-RU"/>
        </w:rPr>
        <w:t>вересня</w:t>
      </w:r>
      <w:r w:rsidRPr="007D55DB">
        <w:rPr>
          <w:rFonts w:ascii="Times New Roman" w:hAnsi="Times New Roman"/>
          <w:b/>
          <w:sz w:val="28"/>
          <w:szCs w:val="28"/>
        </w:rPr>
        <w:t xml:space="preserve"> 2024 року (включно), з 08.00 год. до 17.00 год., </w:t>
      </w:r>
      <w:r w:rsidRPr="00952E3F">
        <w:rPr>
          <w:rFonts w:ascii="Times New Roman" w:hAnsi="Times New Roman"/>
          <w:b/>
          <w:sz w:val="28"/>
          <w:szCs w:val="28"/>
        </w:rPr>
        <w:t xml:space="preserve">за </w:t>
      </w:r>
      <w:proofErr w:type="spellStart"/>
      <w:r w:rsidRPr="00952E3F">
        <w:rPr>
          <w:rFonts w:ascii="Times New Roman" w:hAnsi="Times New Roman"/>
          <w:b/>
          <w:sz w:val="28"/>
          <w:szCs w:val="28"/>
        </w:rPr>
        <w:t>адресою</w:t>
      </w:r>
      <w:proofErr w:type="spellEnd"/>
      <w:r w:rsidRPr="00952E3F">
        <w:rPr>
          <w:rFonts w:ascii="Times New Roman" w:hAnsi="Times New Roman"/>
          <w:b/>
          <w:sz w:val="28"/>
          <w:szCs w:val="28"/>
        </w:rPr>
        <w:t xml:space="preserve">: Донецька область, м. Дружківка,  вул. </w:t>
      </w:r>
      <w:r>
        <w:rPr>
          <w:rFonts w:ascii="Times New Roman" w:hAnsi="Times New Roman"/>
          <w:b/>
          <w:sz w:val="28"/>
          <w:szCs w:val="28"/>
        </w:rPr>
        <w:t>Пилипенка Віталія</w:t>
      </w:r>
      <w:r w:rsidRPr="00952E3F">
        <w:rPr>
          <w:rFonts w:ascii="Times New Roman" w:hAnsi="Times New Roman"/>
          <w:b/>
          <w:sz w:val="28"/>
          <w:szCs w:val="28"/>
        </w:rPr>
        <w:t xml:space="preserve">, 43. </w:t>
      </w:r>
    </w:p>
    <w:p w14:paraId="656A6A38" w14:textId="77777777" w:rsidR="003B0CA3" w:rsidRPr="00952E3F" w:rsidRDefault="003B0CA3" w:rsidP="003B0CA3">
      <w:pPr>
        <w:spacing w:after="0" w:line="240" w:lineRule="auto"/>
        <w:ind w:firstLine="773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b/>
          <w:sz w:val="28"/>
          <w:szCs w:val="28"/>
        </w:rPr>
        <w:t>Електронною поштою на адресу: vrp.dn@sso.gov.ua</w:t>
      </w:r>
    </w:p>
    <w:p w14:paraId="3E79C581" w14:textId="77777777" w:rsidR="003B0CA3" w:rsidRPr="00952E3F" w:rsidRDefault="003B0CA3" w:rsidP="003B0CA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952E3F">
        <w:rPr>
          <w:rFonts w:ascii="Times New Roman" w:hAnsi="Times New Roman"/>
          <w:b/>
          <w:sz w:val="28"/>
          <w:szCs w:val="28"/>
        </w:rPr>
        <w:t xml:space="preserve">5. Місце, дата та час початку проведення конкурсу: </w:t>
      </w:r>
    </w:p>
    <w:p w14:paraId="609ACA91" w14:textId="77777777" w:rsidR="003B0CA3" w:rsidRPr="007D55DB" w:rsidRDefault="003B0CA3" w:rsidP="003B0CA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952E3F">
        <w:rPr>
          <w:rFonts w:ascii="Times New Roman" w:hAnsi="Times New Roman"/>
          <w:b/>
          <w:sz w:val="28"/>
          <w:szCs w:val="28"/>
        </w:rPr>
        <w:t xml:space="preserve">Полтавська область, м. Полтава,  вул. Сінна, 16 </w:t>
      </w:r>
    </w:p>
    <w:p w14:paraId="2D59FB50" w14:textId="77777777" w:rsidR="003B0CA3" w:rsidRDefault="003B0CA3" w:rsidP="003B0CA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952E3F">
        <w:rPr>
          <w:rFonts w:ascii="Times New Roman" w:hAnsi="Times New Roman"/>
          <w:b/>
          <w:sz w:val="28"/>
          <w:szCs w:val="28"/>
        </w:rPr>
        <w:t xml:space="preserve">Донецька область, м. Дружківка,  вул. </w:t>
      </w:r>
      <w:r>
        <w:rPr>
          <w:rFonts w:ascii="Times New Roman" w:hAnsi="Times New Roman"/>
          <w:b/>
          <w:sz w:val="28"/>
          <w:szCs w:val="28"/>
        </w:rPr>
        <w:t>Пилипенка Віталія</w:t>
      </w:r>
      <w:r w:rsidRPr="00952E3F">
        <w:rPr>
          <w:rFonts w:ascii="Times New Roman" w:hAnsi="Times New Roman"/>
          <w:b/>
          <w:sz w:val="28"/>
          <w:szCs w:val="28"/>
        </w:rPr>
        <w:t>, 43</w:t>
      </w:r>
    </w:p>
    <w:p w14:paraId="700AEF58" w14:textId="77777777" w:rsidR="003B0CA3" w:rsidRDefault="003B0CA3" w:rsidP="003B0CA3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</w:rPr>
      </w:pPr>
      <w:r w:rsidRPr="00952E3F">
        <w:rPr>
          <w:rFonts w:ascii="Times New Roman" w:eastAsia="Times New Roman" w:hAnsi="Times New Roman"/>
          <w:b/>
          <w:sz w:val="28"/>
          <w:szCs w:val="28"/>
        </w:rPr>
        <w:t>з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952E3F">
        <w:rPr>
          <w:rFonts w:ascii="Times New Roman" w:eastAsia="Times New Roman" w:hAnsi="Times New Roman"/>
          <w:b/>
          <w:sz w:val="28"/>
          <w:szCs w:val="28"/>
        </w:rPr>
        <w:t xml:space="preserve"> 09.00 год. </w:t>
      </w:r>
      <w:r w:rsidRPr="007D55DB">
        <w:rPr>
          <w:rFonts w:ascii="Times New Roman" w:hAnsi="Times New Roman"/>
          <w:b/>
          <w:sz w:val="28"/>
          <w:szCs w:val="28"/>
        </w:rPr>
        <w:t xml:space="preserve">30 </w:t>
      </w:r>
      <w:r w:rsidRPr="007D55DB">
        <w:rPr>
          <w:rFonts w:ascii="Times New Roman" w:hAnsi="Times New Roman"/>
          <w:b/>
          <w:sz w:val="28"/>
          <w:szCs w:val="28"/>
          <w:lang w:val="ru-RU"/>
        </w:rPr>
        <w:t>вересня</w:t>
      </w:r>
      <w:r w:rsidRPr="007D55DB"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 2024</w:t>
      </w:r>
      <w:r w:rsidRPr="007D55DB">
        <w:rPr>
          <w:rFonts w:ascii="Times New Roman" w:eastAsia="Times New Roman" w:hAnsi="Times New Roman"/>
          <w:b/>
          <w:sz w:val="28"/>
          <w:szCs w:val="28"/>
        </w:rPr>
        <w:t> року.</w:t>
      </w:r>
    </w:p>
    <w:p w14:paraId="32064237" w14:textId="77777777" w:rsidR="007D55DB" w:rsidRPr="00952E3F" w:rsidRDefault="007D55DB" w:rsidP="007D55DB">
      <w:pPr>
        <w:pStyle w:val="a7"/>
        <w:ind w:firstLine="709"/>
        <w:jc w:val="both"/>
        <w:rPr>
          <w:color w:val="FF0000"/>
          <w:sz w:val="28"/>
          <w:szCs w:val="28"/>
          <w:lang w:eastAsia="ru-RU"/>
        </w:rPr>
      </w:pPr>
    </w:p>
    <w:p w14:paraId="3527096E" w14:textId="77777777" w:rsidR="007D55DB" w:rsidRPr="00952E3F" w:rsidRDefault="007D55DB" w:rsidP="007D55DB">
      <w:pPr>
        <w:pStyle w:val="a7"/>
        <w:ind w:firstLine="709"/>
        <w:jc w:val="both"/>
        <w:rPr>
          <w:color w:val="FF0000"/>
          <w:sz w:val="28"/>
          <w:szCs w:val="28"/>
          <w:lang w:eastAsia="ru-RU"/>
        </w:rPr>
      </w:pPr>
      <w:r w:rsidRPr="00952E3F">
        <w:rPr>
          <w:b/>
          <w:sz w:val="28"/>
          <w:szCs w:val="28"/>
          <w:lang w:eastAsia="ru-RU"/>
        </w:rPr>
        <w:t>6. Прізвище, ім’я та по батькові, номер телефону та адреса електронної пошти особи, яка надає додаткову інформацію з питань проведення конкурсу</w:t>
      </w:r>
      <w:r w:rsidRPr="00952E3F">
        <w:rPr>
          <w:sz w:val="28"/>
          <w:szCs w:val="28"/>
          <w:lang w:eastAsia="ru-RU"/>
        </w:rPr>
        <w:t xml:space="preserve">: </w:t>
      </w:r>
    </w:p>
    <w:p w14:paraId="35A18572" w14:textId="77777777" w:rsidR="007D55DB" w:rsidRPr="00952E3F" w:rsidRDefault="007D55DB" w:rsidP="007D55DB">
      <w:pPr>
        <w:pStyle w:val="a7"/>
        <w:ind w:firstLine="709"/>
        <w:jc w:val="both"/>
        <w:rPr>
          <w:color w:val="FF0000"/>
          <w:sz w:val="28"/>
          <w:szCs w:val="28"/>
          <w:lang w:val="ru-RU"/>
        </w:rPr>
      </w:pPr>
      <w:proofErr w:type="spellStart"/>
      <w:r w:rsidRPr="00952E3F">
        <w:rPr>
          <w:sz w:val="28"/>
          <w:szCs w:val="28"/>
          <w:lang w:eastAsia="ru-RU"/>
        </w:rPr>
        <w:t>Галець</w:t>
      </w:r>
      <w:proofErr w:type="spellEnd"/>
      <w:r w:rsidRPr="00952E3F">
        <w:rPr>
          <w:sz w:val="28"/>
          <w:szCs w:val="28"/>
          <w:lang w:eastAsia="ru-RU"/>
        </w:rPr>
        <w:t xml:space="preserve"> Андрій Вікторович, 0505783617,</w:t>
      </w:r>
      <w:r w:rsidRPr="00952E3F">
        <w:rPr>
          <w:sz w:val="28"/>
          <w:szCs w:val="28"/>
        </w:rPr>
        <w:t xml:space="preserve"> </w:t>
      </w:r>
      <w:proofErr w:type="spellStart"/>
      <w:r w:rsidRPr="00952E3F">
        <w:rPr>
          <w:sz w:val="28"/>
          <w:szCs w:val="28"/>
          <w:lang w:eastAsia="ru-RU"/>
        </w:rPr>
        <w:t>ел</w:t>
      </w:r>
      <w:proofErr w:type="spellEnd"/>
      <w:r w:rsidRPr="00952E3F">
        <w:rPr>
          <w:sz w:val="28"/>
          <w:szCs w:val="28"/>
          <w:lang w:eastAsia="ru-RU"/>
        </w:rPr>
        <w:t xml:space="preserve">. адреса: </w:t>
      </w:r>
      <w:r w:rsidRPr="00952E3F">
        <w:rPr>
          <w:b/>
          <w:sz w:val="28"/>
          <w:szCs w:val="28"/>
        </w:rPr>
        <w:t>vrp.dn@sso.gov.ua</w:t>
      </w:r>
    </w:p>
    <w:p w14:paraId="10894101" w14:textId="77777777" w:rsidR="007D55DB" w:rsidRPr="00952E3F" w:rsidRDefault="007D55DB" w:rsidP="007D55DB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9768" w:type="dxa"/>
        <w:tblInd w:w="108" w:type="dxa"/>
        <w:tblLook w:val="00A0" w:firstRow="1" w:lastRow="0" w:firstColumn="1" w:lastColumn="0" w:noHBand="0" w:noVBand="0"/>
      </w:tblPr>
      <w:tblGrid>
        <w:gridCol w:w="4008"/>
        <w:gridCol w:w="24"/>
        <w:gridCol w:w="5736"/>
      </w:tblGrid>
      <w:tr w:rsidR="007D55DB" w:rsidRPr="00952E3F" w14:paraId="059C66FA" w14:textId="77777777" w:rsidTr="00F40EA3">
        <w:trPr>
          <w:trHeight w:val="408"/>
        </w:trPr>
        <w:tc>
          <w:tcPr>
            <w:tcW w:w="9768" w:type="dxa"/>
            <w:gridSpan w:val="3"/>
          </w:tcPr>
          <w:p w14:paraId="7C8F8DFD" w14:textId="77777777" w:rsidR="007D55DB" w:rsidRPr="005879E0" w:rsidRDefault="007D55DB" w:rsidP="00F40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br w:type="page"/>
            </w:r>
            <w:r w:rsidRPr="005879E0">
              <w:rPr>
                <w:rFonts w:ascii="Times New Roman" w:hAnsi="Times New Roman"/>
                <w:b/>
                <w:sz w:val="28"/>
                <w:szCs w:val="28"/>
              </w:rPr>
              <w:t>Кваліфікаційні вимоги</w:t>
            </w:r>
          </w:p>
          <w:p w14:paraId="2A471FD1" w14:textId="77777777" w:rsidR="007D55DB" w:rsidRPr="005879E0" w:rsidRDefault="007D55DB" w:rsidP="00F40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D55DB" w:rsidRPr="00952E3F" w14:paraId="14334231" w14:textId="77777777" w:rsidTr="00F40EA3">
        <w:trPr>
          <w:trHeight w:val="408"/>
        </w:trPr>
        <w:tc>
          <w:tcPr>
            <w:tcW w:w="4032" w:type="dxa"/>
            <w:gridSpan w:val="2"/>
          </w:tcPr>
          <w:p w14:paraId="5C273453" w14:textId="77777777" w:rsidR="007D55DB" w:rsidRDefault="007D55DB" w:rsidP="00F40EA3">
            <w:pPr>
              <w:numPr>
                <w:ilvl w:val="0"/>
                <w:numId w:val="3"/>
              </w:numPr>
              <w:shd w:val="clear" w:color="auto" w:fill="FFFFFF"/>
              <w:spacing w:after="0" w:line="245" w:lineRule="auto"/>
              <w:ind w:left="-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EB65CD">
              <w:rPr>
                <w:rFonts w:ascii="Times New Roman" w:hAnsi="Times New Roman"/>
                <w:sz w:val="28"/>
                <w:szCs w:val="28"/>
              </w:rPr>
              <w:t>Освіта</w:t>
            </w:r>
          </w:p>
          <w:p w14:paraId="670F3422" w14:textId="77777777" w:rsidR="007D55DB" w:rsidRPr="005879E0" w:rsidRDefault="007D55DB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36" w:type="dxa"/>
          </w:tcPr>
          <w:p w14:paraId="4D4FF057" w14:textId="77777777" w:rsidR="007D55DB" w:rsidRDefault="007D55DB" w:rsidP="00F40EA3">
            <w:pPr>
              <w:spacing w:after="0" w:line="245" w:lineRule="auto"/>
              <w:ind w:left="-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235">
              <w:rPr>
                <w:rFonts w:ascii="Times New Roman" w:hAnsi="Times New Roman"/>
                <w:sz w:val="28"/>
                <w:szCs w:val="28"/>
              </w:rPr>
              <w:t>ступінь вищої освіти – магістр</w:t>
            </w:r>
            <w:r>
              <w:rPr>
                <w:rFonts w:ascii="Times New Roman" w:hAnsi="Times New Roman"/>
                <w:sz w:val="28"/>
                <w:szCs w:val="28"/>
              </w:rPr>
              <w:t>*</w:t>
            </w:r>
          </w:p>
          <w:p w14:paraId="0EC41A57" w14:textId="77777777" w:rsidR="007D55DB" w:rsidRPr="005879E0" w:rsidRDefault="007D55DB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55DB" w:rsidRPr="00952E3F" w14:paraId="3565B8F0" w14:textId="77777777" w:rsidTr="00F40EA3">
        <w:trPr>
          <w:trHeight w:val="408"/>
        </w:trPr>
        <w:tc>
          <w:tcPr>
            <w:tcW w:w="4032" w:type="dxa"/>
            <w:gridSpan w:val="2"/>
          </w:tcPr>
          <w:p w14:paraId="0D7F0953" w14:textId="77777777" w:rsidR="007D55DB" w:rsidRDefault="007D55DB" w:rsidP="00F40EA3">
            <w:pPr>
              <w:numPr>
                <w:ilvl w:val="0"/>
                <w:numId w:val="3"/>
              </w:numPr>
              <w:spacing w:after="0" w:line="245" w:lineRule="auto"/>
              <w:ind w:left="-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Pr="00EB65CD">
              <w:rPr>
                <w:rFonts w:ascii="Times New Roman" w:hAnsi="Times New Roman"/>
                <w:sz w:val="28"/>
                <w:szCs w:val="28"/>
              </w:rPr>
              <w:t>Досвід роботи</w:t>
            </w:r>
          </w:p>
          <w:p w14:paraId="5D957F7B" w14:textId="77777777" w:rsidR="007D55DB" w:rsidRPr="005879E0" w:rsidRDefault="007D55DB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36" w:type="dxa"/>
          </w:tcPr>
          <w:p w14:paraId="4B4872B7" w14:textId="77777777" w:rsidR="007D55DB" w:rsidRPr="005879E0" w:rsidRDefault="007D55DB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3397">
              <w:rPr>
                <w:rFonts w:ascii="Times New Roman" w:hAnsi="Times New Roman"/>
                <w:iCs/>
                <w:sz w:val="28"/>
                <w:szCs w:val="28"/>
              </w:rPr>
              <w:t xml:space="preserve">досвід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роботи </w:t>
            </w:r>
            <w:r w:rsidRPr="00623397">
              <w:rPr>
                <w:rFonts w:ascii="Times New Roman" w:hAnsi="Times New Roman"/>
                <w:iCs/>
                <w:sz w:val="28"/>
                <w:szCs w:val="28"/>
              </w:rPr>
              <w:t xml:space="preserve">на керівних посадах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державних органів влади, </w:t>
            </w:r>
            <w:r w:rsidRPr="00623397">
              <w:rPr>
                <w:rFonts w:ascii="Times New Roman" w:hAnsi="Times New Roman"/>
                <w:iCs/>
                <w:sz w:val="28"/>
                <w:szCs w:val="28"/>
              </w:rPr>
              <w:t>правоохоронних орган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ів,</w:t>
            </w:r>
            <w:r w:rsidRPr="00623397">
              <w:rPr>
                <w:rFonts w:ascii="Times New Roman" w:hAnsi="Times New Roman"/>
                <w:iCs/>
                <w:sz w:val="28"/>
                <w:szCs w:val="28"/>
              </w:rPr>
              <w:t xml:space="preserve"> військових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r w:rsidRPr="00623397">
              <w:rPr>
                <w:rFonts w:ascii="Times New Roman" w:hAnsi="Times New Roman"/>
                <w:iCs/>
                <w:sz w:val="28"/>
                <w:szCs w:val="28"/>
              </w:rPr>
              <w:t>формуван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ь</w:t>
            </w:r>
            <w:r w:rsidRPr="00623397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та підприємств, установ, організацій незалежно від форм власності або на посадах співробітників Служби судової охорони </w:t>
            </w:r>
            <w:r w:rsidRPr="00623397">
              <w:rPr>
                <w:rFonts w:ascii="Times New Roman" w:hAnsi="Times New Roman"/>
                <w:iCs/>
                <w:sz w:val="28"/>
                <w:szCs w:val="28"/>
              </w:rPr>
              <w:t xml:space="preserve">– не менше ніж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2</w:t>
            </w:r>
            <w:r w:rsidRPr="00623397">
              <w:rPr>
                <w:rFonts w:ascii="Times New Roman" w:hAnsi="Times New Roman"/>
                <w:iCs/>
                <w:sz w:val="28"/>
                <w:szCs w:val="28"/>
              </w:rPr>
              <w:t xml:space="preserve"> років; </w:t>
            </w:r>
          </w:p>
        </w:tc>
      </w:tr>
      <w:tr w:rsidR="007D55DB" w:rsidRPr="00952E3F" w14:paraId="79C7C484" w14:textId="77777777" w:rsidTr="00F40EA3">
        <w:trPr>
          <w:trHeight w:val="408"/>
        </w:trPr>
        <w:tc>
          <w:tcPr>
            <w:tcW w:w="4032" w:type="dxa"/>
            <w:gridSpan w:val="2"/>
          </w:tcPr>
          <w:p w14:paraId="1A749C97" w14:textId="77777777" w:rsidR="007D55DB" w:rsidRPr="005879E0" w:rsidRDefault="007D55DB" w:rsidP="00F40EA3">
            <w:pPr>
              <w:spacing w:after="0" w:line="240" w:lineRule="auto"/>
              <w:ind w:right="-3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Pr="00EB65CD">
              <w:rPr>
                <w:rFonts w:ascii="Times New Roman" w:hAnsi="Times New Roman"/>
                <w:sz w:val="28"/>
                <w:szCs w:val="28"/>
              </w:rPr>
              <w:t>Володіння державною мовою</w:t>
            </w:r>
          </w:p>
        </w:tc>
        <w:tc>
          <w:tcPr>
            <w:tcW w:w="5736" w:type="dxa"/>
          </w:tcPr>
          <w:p w14:paraId="06A818B0" w14:textId="77777777" w:rsidR="007D55DB" w:rsidRPr="005879E0" w:rsidRDefault="007D55DB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65CD">
              <w:rPr>
                <w:rFonts w:ascii="Times New Roman" w:hAnsi="Times New Roman"/>
                <w:sz w:val="28"/>
                <w:szCs w:val="28"/>
              </w:rPr>
              <w:t>вільне володіння державною мовою.</w:t>
            </w:r>
          </w:p>
        </w:tc>
      </w:tr>
      <w:tr w:rsidR="007D55DB" w:rsidRPr="00952E3F" w14:paraId="3EF5F1D5" w14:textId="77777777" w:rsidTr="00F40EA3">
        <w:trPr>
          <w:trHeight w:val="408"/>
        </w:trPr>
        <w:tc>
          <w:tcPr>
            <w:tcW w:w="9768" w:type="dxa"/>
            <w:gridSpan w:val="3"/>
          </w:tcPr>
          <w:p w14:paraId="7FCAFF13" w14:textId="77777777" w:rsidR="007D55DB" w:rsidRPr="005879E0" w:rsidRDefault="007D55DB" w:rsidP="00F40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879E0">
              <w:rPr>
                <w:rFonts w:ascii="Times New Roman" w:hAnsi="Times New Roman"/>
                <w:b/>
                <w:sz w:val="28"/>
                <w:szCs w:val="28"/>
              </w:rPr>
              <w:t>Вимоги до компетентності</w:t>
            </w:r>
          </w:p>
          <w:p w14:paraId="29A87750" w14:textId="77777777" w:rsidR="007D55DB" w:rsidRPr="005879E0" w:rsidRDefault="007D55DB" w:rsidP="00F40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D55DB" w:rsidRPr="00952E3F" w14:paraId="6BECD781" w14:textId="77777777" w:rsidTr="00F40EA3">
        <w:trPr>
          <w:trHeight w:val="408"/>
        </w:trPr>
        <w:tc>
          <w:tcPr>
            <w:tcW w:w="4008" w:type="dxa"/>
          </w:tcPr>
          <w:p w14:paraId="7C4B53F0" w14:textId="77777777" w:rsidR="007D55DB" w:rsidRPr="005879E0" w:rsidRDefault="007D55DB" w:rsidP="00F40E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1. Наявність лідерських якостей</w:t>
            </w:r>
          </w:p>
        </w:tc>
        <w:tc>
          <w:tcPr>
            <w:tcW w:w="5760" w:type="dxa"/>
            <w:gridSpan w:val="2"/>
            <w:shd w:val="clear" w:color="auto" w:fill="FFFFFF"/>
          </w:tcPr>
          <w:p w14:paraId="70E01D0A" w14:textId="77777777" w:rsidR="007D55DB" w:rsidRPr="005879E0" w:rsidRDefault="007D55DB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організація роботи та контроль;</w:t>
            </w:r>
          </w:p>
          <w:p w14:paraId="60C6F667" w14:textId="77777777" w:rsidR="007D55DB" w:rsidRPr="005879E0" w:rsidRDefault="007D55DB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управління людськими ресурсами;</w:t>
            </w:r>
          </w:p>
          <w:p w14:paraId="4BE7AB4D" w14:textId="77777777" w:rsidR="007D55DB" w:rsidRPr="005879E0" w:rsidRDefault="007D55DB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вміння мотивувати підлеглих;</w:t>
            </w:r>
          </w:p>
          <w:p w14:paraId="11A399AB" w14:textId="77777777" w:rsidR="007D55DB" w:rsidRPr="005879E0" w:rsidRDefault="007D55DB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багатофункціональність;</w:t>
            </w:r>
          </w:p>
          <w:p w14:paraId="4C4AEFCA" w14:textId="77777777" w:rsidR="007D55DB" w:rsidRPr="005879E0" w:rsidRDefault="007D55DB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досягнення кінцевих результатів</w:t>
            </w:r>
          </w:p>
          <w:p w14:paraId="71DDFAD6" w14:textId="77777777" w:rsidR="007D55DB" w:rsidRPr="005879E0" w:rsidRDefault="007D55DB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55DB" w:rsidRPr="00952E3F" w14:paraId="76C2BBB7" w14:textId="77777777" w:rsidTr="00F40EA3">
        <w:trPr>
          <w:trHeight w:val="408"/>
        </w:trPr>
        <w:tc>
          <w:tcPr>
            <w:tcW w:w="4008" w:type="dxa"/>
          </w:tcPr>
          <w:p w14:paraId="78146220" w14:textId="77777777" w:rsidR="007D55DB" w:rsidRPr="005879E0" w:rsidRDefault="007D55DB" w:rsidP="00F40E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lastRenderedPageBreak/>
              <w:t>2. Вміння працювати в колективі</w:t>
            </w:r>
          </w:p>
        </w:tc>
        <w:tc>
          <w:tcPr>
            <w:tcW w:w="5760" w:type="dxa"/>
            <w:gridSpan w:val="2"/>
            <w:shd w:val="clear" w:color="auto" w:fill="FFFFFF"/>
          </w:tcPr>
          <w:p w14:paraId="410565FA" w14:textId="77777777" w:rsidR="007D55DB" w:rsidRPr="005879E0" w:rsidRDefault="007D55DB" w:rsidP="00F40EA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щирість та відкритість;</w:t>
            </w:r>
          </w:p>
          <w:p w14:paraId="07260782" w14:textId="77777777" w:rsidR="007D55DB" w:rsidRPr="005879E0" w:rsidRDefault="007D55DB" w:rsidP="00F40EA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орієнтація на досягнення ефективного результату діяльності підрозділу;</w:t>
            </w:r>
          </w:p>
          <w:p w14:paraId="58FAB7FA" w14:textId="77777777" w:rsidR="007D55DB" w:rsidRPr="005879E0" w:rsidRDefault="007D55DB" w:rsidP="00F40EA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рівне ставлення та повага до колег</w:t>
            </w:r>
          </w:p>
          <w:p w14:paraId="2570E30A" w14:textId="77777777" w:rsidR="007D55DB" w:rsidRPr="005879E0" w:rsidRDefault="007D55DB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D55DB" w:rsidRPr="00952E3F" w14:paraId="2245A0A6" w14:textId="77777777" w:rsidTr="00F40EA3">
        <w:trPr>
          <w:trHeight w:val="408"/>
        </w:trPr>
        <w:tc>
          <w:tcPr>
            <w:tcW w:w="4008" w:type="dxa"/>
          </w:tcPr>
          <w:p w14:paraId="27A84774" w14:textId="77777777" w:rsidR="007D55DB" w:rsidRPr="005879E0" w:rsidRDefault="007D55DB" w:rsidP="00F40E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3. Аналітичні здібності</w:t>
            </w:r>
          </w:p>
        </w:tc>
        <w:tc>
          <w:tcPr>
            <w:tcW w:w="5760" w:type="dxa"/>
            <w:gridSpan w:val="2"/>
            <w:shd w:val="clear" w:color="auto" w:fill="FFFFFF"/>
          </w:tcPr>
          <w:p w14:paraId="7DC9FD3C" w14:textId="77777777" w:rsidR="007D55DB" w:rsidRPr="005879E0" w:rsidRDefault="007D55DB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здатність систематизувати, узагальнювати інформацію;</w:t>
            </w:r>
          </w:p>
          <w:p w14:paraId="4904EDAB" w14:textId="77777777" w:rsidR="007D55DB" w:rsidRPr="005879E0" w:rsidRDefault="007D55DB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гнучкість;</w:t>
            </w:r>
          </w:p>
          <w:p w14:paraId="5D1E9129" w14:textId="77777777" w:rsidR="007D55DB" w:rsidRPr="005879E0" w:rsidRDefault="007D55DB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проникливість</w:t>
            </w:r>
          </w:p>
          <w:p w14:paraId="78B3BC24" w14:textId="77777777" w:rsidR="007D55DB" w:rsidRPr="005879E0" w:rsidRDefault="007D55DB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55DB" w:rsidRPr="00952E3F" w14:paraId="3ADC9B69" w14:textId="77777777" w:rsidTr="00F40EA3">
        <w:trPr>
          <w:trHeight w:val="408"/>
        </w:trPr>
        <w:tc>
          <w:tcPr>
            <w:tcW w:w="4008" w:type="dxa"/>
          </w:tcPr>
          <w:p w14:paraId="6430C59D" w14:textId="77777777" w:rsidR="007D55DB" w:rsidRPr="005879E0" w:rsidRDefault="007D55DB" w:rsidP="00F40E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4. Особистісні компетенції</w:t>
            </w:r>
          </w:p>
        </w:tc>
        <w:tc>
          <w:tcPr>
            <w:tcW w:w="5760" w:type="dxa"/>
            <w:gridSpan w:val="2"/>
            <w:shd w:val="clear" w:color="auto" w:fill="FFFFFF"/>
          </w:tcPr>
          <w:p w14:paraId="3E19F28D" w14:textId="77777777" w:rsidR="007D55DB" w:rsidRPr="005879E0" w:rsidRDefault="007D55DB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комунікабельність, принциповість, рішучість та наполегливість під час виконання поставлених завдань;</w:t>
            </w:r>
          </w:p>
          <w:p w14:paraId="047ACEE3" w14:textId="77777777" w:rsidR="007D55DB" w:rsidRPr="005879E0" w:rsidRDefault="007D55DB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системність;</w:t>
            </w:r>
          </w:p>
          <w:p w14:paraId="765F8EC3" w14:textId="77777777" w:rsidR="007D55DB" w:rsidRPr="005879E0" w:rsidRDefault="007D55DB" w:rsidP="00F40EA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самоорганізація та саморозвиток;</w:t>
            </w:r>
          </w:p>
          <w:p w14:paraId="4AF4C6CD" w14:textId="77777777" w:rsidR="007D55DB" w:rsidRPr="005879E0" w:rsidRDefault="007D55DB" w:rsidP="00F40EA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політична нейтральність</w:t>
            </w:r>
          </w:p>
          <w:p w14:paraId="2B7B78F8" w14:textId="77777777" w:rsidR="007D55DB" w:rsidRPr="005879E0" w:rsidRDefault="007D55DB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55DB" w:rsidRPr="00952E3F" w14:paraId="7935CDD8" w14:textId="77777777" w:rsidTr="00F40EA3">
        <w:trPr>
          <w:trHeight w:val="408"/>
        </w:trPr>
        <w:tc>
          <w:tcPr>
            <w:tcW w:w="4008" w:type="dxa"/>
          </w:tcPr>
          <w:p w14:paraId="3C42D267" w14:textId="77777777" w:rsidR="007D55DB" w:rsidRPr="005879E0" w:rsidRDefault="007D55DB" w:rsidP="00F40E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 xml:space="preserve">5. Робота з інформацією </w:t>
            </w:r>
          </w:p>
        </w:tc>
        <w:tc>
          <w:tcPr>
            <w:tcW w:w="5760" w:type="dxa"/>
            <w:gridSpan w:val="2"/>
          </w:tcPr>
          <w:p w14:paraId="6A8E894A" w14:textId="77777777" w:rsidR="007D55DB" w:rsidRPr="005879E0" w:rsidRDefault="007D55DB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знання основ законодавства про інформацію.</w:t>
            </w:r>
          </w:p>
        </w:tc>
      </w:tr>
      <w:tr w:rsidR="007D55DB" w:rsidRPr="00952E3F" w14:paraId="43AA3181" w14:textId="77777777" w:rsidTr="00F40EA3">
        <w:trPr>
          <w:trHeight w:val="408"/>
        </w:trPr>
        <w:tc>
          <w:tcPr>
            <w:tcW w:w="4008" w:type="dxa"/>
          </w:tcPr>
          <w:p w14:paraId="2026E23D" w14:textId="77777777" w:rsidR="007D55DB" w:rsidRPr="005879E0" w:rsidRDefault="007D55DB" w:rsidP="00F40E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60" w:type="dxa"/>
            <w:gridSpan w:val="2"/>
          </w:tcPr>
          <w:p w14:paraId="0EC200ED" w14:textId="77777777" w:rsidR="007D55DB" w:rsidRPr="005879E0" w:rsidRDefault="007D55DB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55DB" w:rsidRPr="00952E3F" w14:paraId="4AEEC90C" w14:textId="77777777" w:rsidTr="00F40EA3">
        <w:trPr>
          <w:trHeight w:val="408"/>
        </w:trPr>
        <w:tc>
          <w:tcPr>
            <w:tcW w:w="9768" w:type="dxa"/>
            <w:gridSpan w:val="3"/>
          </w:tcPr>
          <w:p w14:paraId="7339FE8C" w14:textId="77777777" w:rsidR="007D55DB" w:rsidRPr="005879E0" w:rsidRDefault="007D55DB" w:rsidP="00F40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879E0">
              <w:rPr>
                <w:rFonts w:ascii="Times New Roman" w:hAnsi="Times New Roman"/>
                <w:b/>
                <w:sz w:val="28"/>
                <w:szCs w:val="28"/>
              </w:rPr>
              <w:t>Професійні знання</w:t>
            </w:r>
          </w:p>
          <w:p w14:paraId="12E73527" w14:textId="77777777" w:rsidR="007D55DB" w:rsidRPr="005879E0" w:rsidRDefault="007D55DB" w:rsidP="00F40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D55DB" w:rsidRPr="00952E3F" w14:paraId="029762B2" w14:textId="77777777" w:rsidTr="00F40EA3">
        <w:trPr>
          <w:trHeight w:val="408"/>
        </w:trPr>
        <w:tc>
          <w:tcPr>
            <w:tcW w:w="4008" w:type="dxa"/>
          </w:tcPr>
          <w:p w14:paraId="45A3ADD2" w14:textId="77777777" w:rsidR="007D55DB" w:rsidRPr="005879E0" w:rsidRDefault="007D55DB" w:rsidP="00F40E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1. Знання законодавства</w:t>
            </w:r>
          </w:p>
        </w:tc>
        <w:tc>
          <w:tcPr>
            <w:tcW w:w="5760" w:type="dxa"/>
            <w:gridSpan w:val="2"/>
          </w:tcPr>
          <w:p w14:paraId="335030AD" w14:textId="77777777" w:rsidR="007D55DB" w:rsidRPr="005879E0" w:rsidRDefault="007D55DB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знання Конституції України, законів України «Про судоустрій і статус суддів», «Про Національну поліцію», «Про запобігання корупції»</w:t>
            </w:r>
          </w:p>
          <w:p w14:paraId="26681918" w14:textId="77777777" w:rsidR="007D55DB" w:rsidRPr="005879E0" w:rsidRDefault="007D55DB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55DB" w:rsidRPr="00952E3F" w14:paraId="5AED65BB" w14:textId="77777777" w:rsidTr="00F40EA3">
        <w:trPr>
          <w:trHeight w:val="408"/>
        </w:trPr>
        <w:tc>
          <w:tcPr>
            <w:tcW w:w="4008" w:type="dxa"/>
          </w:tcPr>
          <w:p w14:paraId="04B20A41" w14:textId="77777777" w:rsidR="007D55DB" w:rsidRPr="005879E0" w:rsidRDefault="007D55DB" w:rsidP="00F40E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 xml:space="preserve">2. Знання спеціального законодавства </w:t>
            </w:r>
          </w:p>
        </w:tc>
        <w:tc>
          <w:tcPr>
            <w:tcW w:w="5760" w:type="dxa"/>
            <w:gridSpan w:val="2"/>
          </w:tcPr>
          <w:p w14:paraId="3D400CF3" w14:textId="77777777" w:rsidR="007D55DB" w:rsidRPr="005879E0" w:rsidRDefault="007D55DB" w:rsidP="00F40EA3">
            <w:pPr>
              <w:spacing w:after="0" w:line="240" w:lineRule="auto"/>
              <w:ind w:left="-5" w:right="9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знання:</w:t>
            </w:r>
          </w:p>
          <w:p w14:paraId="5D3D8CA0" w14:textId="77777777" w:rsidR="007D55DB" w:rsidRPr="00CF0B11" w:rsidRDefault="007D55DB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>Кодексу законів про працю України,</w:t>
            </w:r>
          </w:p>
          <w:p w14:paraId="1AF8049E" w14:textId="77777777" w:rsidR="007D55DB" w:rsidRDefault="007D55DB" w:rsidP="00461D43">
            <w:pPr>
              <w:spacing w:after="0" w:line="240" w:lineRule="auto"/>
              <w:ind w:left="-5" w:right="96" w:hanging="13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 xml:space="preserve">законів України «Про звернення громадян», «Про доступ до публічної інформації», «Про інформацію», «Про захист персональних даних», рішення Вищої ради правосуддя </w:t>
            </w:r>
            <w:r w:rsidRPr="00CF0B11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від 4 квітня 2019 року N 1051/0/15-19</w:t>
            </w:r>
            <w:r w:rsidRPr="00CF0B11">
              <w:rPr>
                <w:rFonts w:ascii="Times New Roman" w:hAnsi="Times New Roman"/>
                <w:sz w:val="28"/>
                <w:szCs w:val="28"/>
              </w:rPr>
              <w:t xml:space="preserve"> «Про затвердження Положення про Службу судової охорони» та від 4 </w:t>
            </w:r>
            <w:r w:rsidRPr="00CF0B11">
              <w:rPr>
                <w:rFonts w:ascii="Times New Roman" w:hAnsi="Times New Roman"/>
                <w:iCs/>
                <w:sz w:val="28"/>
                <w:szCs w:val="28"/>
              </w:rPr>
              <w:t>квітня 2019 року           № 1052/0/15-19 «Про затвердження Положення про проходження служби співробітниками Служби судової охорони». Н</w:t>
            </w:r>
            <w:r w:rsidRPr="00CF0B11">
              <w:rPr>
                <w:rFonts w:ascii="Times New Roman" w:hAnsi="Times New Roman"/>
                <w:sz w:val="28"/>
                <w:szCs w:val="28"/>
              </w:rPr>
              <w:t xml:space="preserve">ормативно-правових  актів,  методичних  матеріалів  за лінією </w:t>
            </w:r>
            <w:r>
              <w:rPr>
                <w:rFonts w:ascii="Times New Roman" w:hAnsi="Times New Roman"/>
                <w:sz w:val="28"/>
                <w:szCs w:val="28"/>
              </w:rPr>
              <w:t>чергової служби</w:t>
            </w:r>
            <w:r w:rsidRPr="00CF0B11">
              <w:rPr>
                <w:rFonts w:ascii="Times New Roman" w:hAnsi="Times New Roman"/>
                <w:sz w:val="28"/>
                <w:szCs w:val="28"/>
              </w:rPr>
              <w:t xml:space="preserve"> у  сфері  діяльності Служби судової охорони, Дисциплінарного статуту Національної поліції України, наказів </w:t>
            </w:r>
            <w:r w:rsidR="00461D43">
              <w:rPr>
                <w:rFonts w:ascii="Times New Roman" w:hAnsi="Times New Roman"/>
                <w:sz w:val="28"/>
                <w:szCs w:val="28"/>
              </w:rPr>
              <w:t>ДСА</w:t>
            </w:r>
            <w:r w:rsidRPr="00CF0B11">
              <w:rPr>
                <w:rFonts w:ascii="Times New Roman" w:hAnsi="Times New Roman"/>
                <w:sz w:val="28"/>
                <w:szCs w:val="28"/>
              </w:rPr>
              <w:t xml:space="preserve"> України</w:t>
            </w:r>
            <w:r w:rsidR="00461D4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0981FDAC" w14:textId="021E58B5" w:rsidR="00461D43" w:rsidRPr="005879E0" w:rsidRDefault="00461D43" w:rsidP="00461D43">
            <w:pPr>
              <w:spacing w:after="0" w:line="240" w:lineRule="auto"/>
              <w:ind w:left="-5" w:right="96" w:hanging="13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51399F5" w14:textId="77777777" w:rsidR="00A453F0" w:rsidRPr="00952E3F" w:rsidRDefault="00A453F0" w:rsidP="00A453F0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  <w:r w:rsidRPr="00952E3F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ЗАТВЕРДЖЕНО</w:t>
      </w:r>
    </w:p>
    <w:p w14:paraId="2C061A3B" w14:textId="77777777" w:rsidR="00A453F0" w:rsidRPr="00952E3F" w:rsidRDefault="00A453F0" w:rsidP="00A453F0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  <w:r w:rsidRPr="00952E3F">
        <w:rPr>
          <w:rFonts w:ascii="Times New Roman" w:eastAsia="Times New Roman" w:hAnsi="Times New Roman"/>
          <w:sz w:val="28"/>
          <w:szCs w:val="28"/>
          <w:lang w:eastAsia="uk-UA"/>
        </w:rPr>
        <w:t xml:space="preserve">Наказ територіального управління Служби судової охорони </w:t>
      </w:r>
    </w:p>
    <w:p w14:paraId="01291531" w14:textId="77777777" w:rsidR="00A453F0" w:rsidRPr="00952E3F" w:rsidRDefault="00A453F0" w:rsidP="00A453F0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  <w:r w:rsidRPr="00952E3F">
        <w:rPr>
          <w:rFonts w:ascii="Times New Roman" w:eastAsia="Times New Roman" w:hAnsi="Times New Roman"/>
          <w:sz w:val="28"/>
          <w:szCs w:val="28"/>
          <w:lang w:eastAsia="uk-UA"/>
        </w:rPr>
        <w:t xml:space="preserve">у Донецькій області </w:t>
      </w:r>
    </w:p>
    <w:p w14:paraId="6245FBDC" w14:textId="77777777" w:rsidR="003B0CA3" w:rsidRPr="003B0CA3" w:rsidRDefault="003B0CA3" w:rsidP="003B0CA3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val="ru-RU" w:eastAsia="uk-UA"/>
        </w:rPr>
      </w:pPr>
      <w:r w:rsidRPr="003B0CA3">
        <w:rPr>
          <w:rFonts w:ascii="Times New Roman" w:eastAsia="Times New Roman" w:hAnsi="Times New Roman"/>
          <w:sz w:val="28"/>
          <w:szCs w:val="28"/>
          <w:lang w:eastAsia="uk-UA"/>
        </w:rPr>
        <w:t xml:space="preserve">від </w:t>
      </w:r>
      <w:r w:rsidRPr="003B0CA3">
        <w:rPr>
          <w:rFonts w:ascii="Times New Roman" w:eastAsia="Times New Roman" w:hAnsi="Times New Roman"/>
          <w:sz w:val="28"/>
          <w:szCs w:val="28"/>
          <w:lang w:val="ru-RU" w:eastAsia="uk-UA"/>
        </w:rPr>
        <w:t>11.09</w:t>
      </w:r>
      <w:r w:rsidRPr="003B0CA3">
        <w:rPr>
          <w:rFonts w:ascii="Times New Roman" w:eastAsia="Times New Roman" w:hAnsi="Times New Roman"/>
          <w:sz w:val="28"/>
          <w:szCs w:val="28"/>
          <w:lang w:eastAsia="uk-UA"/>
        </w:rPr>
        <w:t>.2024 №</w:t>
      </w:r>
      <w:r w:rsidRPr="003B0CA3">
        <w:rPr>
          <w:rFonts w:ascii="Times New Roman" w:eastAsia="Times New Roman" w:hAnsi="Times New Roman"/>
          <w:sz w:val="28"/>
          <w:szCs w:val="28"/>
          <w:lang w:val="ru-RU" w:eastAsia="uk-UA"/>
        </w:rPr>
        <w:t>_____</w:t>
      </w:r>
    </w:p>
    <w:p w14:paraId="51B02964" w14:textId="77777777" w:rsidR="00A453F0" w:rsidRPr="00952E3F" w:rsidRDefault="00A453F0" w:rsidP="00A453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6E30C159" w14:textId="77777777" w:rsidR="00A453F0" w:rsidRPr="00952E3F" w:rsidRDefault="00A453F0" w:rsidP="00A453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52E3F">
        <w:rPr>
          <w:rFonts w:ascii="Times New Roman" w:hAnsi="Times New Roman"/>
          <w:b/>
          <w:sz w:val="28"/>
          <w:szCs w:val="28"/>
        </w:rPr>
        <w:t>УМОВИ</w:t>
      </w:r>
    </w:p>
    <w:p w14:paraId="5F765796" w14:textId="35157950" w:rsidR="00A453F0" w:rsidRPr="00952E3F" w:rsidRDefault="00A453F0" w:rsidP="00A453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52E3F">
        <w:rPr>
          <w:rFonts w:ascii="Times New Roman" w:hAnsi="Times New Roman"/>
          <w:b/>
          <w:sz w:val="28"/>
          <w:szCs w:val="28"/>
        </w:rPr>
        <w:t xml:space="preserve">проведення конкурсу на зайняття вакантної посади </w:t>
      </w:r>
      <w:r>
        <w:rPr>
          <w:rFonts w:ascii="Times New Roman" w:hAnsi="Times New Roman"/>
          <w:b/>
          <w:sz w:val="28"/>
          <w:szCs w:val="28"/>
        </w:rPr>
        <w:t xml:space="preserve">заступника </w:t>
      </w:r>
      <w:r w:rsidRPr="00952E3F">
        <w:rPr>
          <w:rFonts w:ascii="Times New Roman" w:hAnsi="Times New Roman"/>
          <w:b/>
          <w:sz w:val="28"/>
          <w:szCs w:val="28"/>
          <w:lang w:val="ru-RU"/>
        </w:rPr>
        <w:t>командира</w:t>
      </w:r>
    </w:p>
    <w:p w14:paraId="5A0AF0D4" w14:textId="77777777" w:rsidR="00A453F0" w:rsidRPr="00952E3F" w:rsidRDefault="00A453F0" w:rsidP="00A453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52E3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підрозділу охорони</w:t>
      </w:r>
      <w:r w:rsidRPr="00952E3F">
        <w:rPr>
          <w:rFonts w:ascii="Times New Roman" w:hAnsi="Times New Roman"/>
          <w:b/>
          <w:sz w:val="28"/>
          <w:szCs w:val="28"/>
        </w:rPr>
        <w:t xml:space="preserve"> територіального управління Служби судової охорони у Донецькій області</w:t>
      </w:r>
    </w:p>
    <w:p w14:paraId="70C5DEF6" w14:textId="77777777" w:rsidR="00A453F0" w:rsidRPr="00952E3F" w:rsidRDefault="00A453F0" w:rsidP="00A453F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72077D6C" w14:textId="77777777" w:rsidR="00A453F0" w:rsidRPr="00952E3F" w:rsidRDefault="00A453F0" w:rsidP="00A453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52E3F">
        <w:rPr>
          <w:rFonts w:ascii="Times New Roman" w:hAnsi="Times New Roman"/>
          <w:b/>
          <w:sz w:val="28"/>
          <w:szCs w:val="28"/>
        </w:rPr>
        <w:t>Загальні умови</w:t>
      </w:r>
    </w:p>
    <w:p w14:paraId="24639464" w14:textId="77777777" w:rsidR="00A453F0" w:rsidRPr="00952E3F" w:rsidRDefault="00A453F0" w:rsidP="00A453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B40996C" w14:textId="4AE32EAD" w:rsidR="00A453F0" w:rsidRPr="00952E3F" w:rsidRDefault="00A453F0" w:rsidP="00A453F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52E3F">
        <w:rPr>
          <w:rFonts w:ascii="Times New Roman" w:hAnsi="Times New Roman"/>
          <w:b/>
          <w:sz w:val="28"/>
          <w:szCs w:val="28"/>
        </w:rPr>
        <w:t>1. Основні повноваження</w:t>
      </w:r>
      <w:r>
        <w:rPr>
          <w:rFonts w:ascii="Times New Roman" w:hAnsi="Times New Roman"/>
          <w:b/>
          <w:sz w:val="28"/>
          <w:szCs w:val="28"/>
        </w:rPr>
        <w:t xml:space="preserve"> заступника </w:t>
      </w:r>
      <w:r w:rsidRPr="00952E3F">
        <w:rPr>
          <w:rFonts w:ascii="Times New Roman" w:hAnsi="Times New Roman"/>
          <w:b/>
          <w:sz w:val="28"/>
          <w:szCs w:val="28"/>
        </w:rPr>
        <w:t xml:space="preserve">командира </w:t>
      </w:r>
      <w:r w:rsidRPr="00461D43">
        <w:rPr>
          <w:rFonts w:ascii="Times New Roman" w:hAnsi="Times New Roman"/>
          <w:b/>
          <w:sz w:val="28"/>
          <w:szCs w:val="28"/>
        </w:rPr>
        <w:t xml:space="preserve">підрозділу охорони </w:t>
      </w:r>
      <w:r w:rsidRPr="00952E3F">
        <w:rPr>
          <w:rFonts w:ascii="Times New Roman" w:hAnsi="Times New Roman"/>
          <w:b/>
          <w:sz w:val="28"/>
          <w:szCs w:val="28"/>
        </w:rPr>
        <w:t>територіального управління Служби судової охорони у Донецькій області:</w:t>
      </w:r>
    </w:p>
    <w:p w14:paraId="08AA1791" w14:textId="77777777" w:rsidR="00A453F0" w:rsidRDefault="00A453F0" w:rsidP="00A453F0">
      <w:pPr>
        <w:pStyle w:val="20"/>
        <w:numPr>
          <w:ilvl w:val="0"/>
          <w:numId w:val="8"/>
        </w:numPr>
        <w:shd w:val="clear" w:color="auto" w:fill="auto"/>
        <w:tabs>
          <w:tab w:val="left" w:pos="1113"/>
        </w:tabs>
        <w:spacing w:before="0" w:after="0" w:line="320" w:lineRule="exact"/>
        <w:ind w:firstLine="760"/>
        <w:jc w:val="both"/>
      </w:pPr>
      <w:r>
        <w:t>забезпечує виконання покладених на підрозділ завдань за всіма напрямами службової діяльності;</w:t>
      </w:r>
    </w:p>
    <w:p w14:paraId="0056DCB6" w14:textId="77777777" w:rsidR="00A453F0" w:rsidRDefault="00A453F0" w:rsidP="00A453F0">
      <w:pPr>
        <w:pStyle w:val="20"/>
        <w:numPr>
          <w:ilvl w:val="0"/>
          <w:numId w:val="8"/>
        </w:numPr>
        <w:shd w:val="clear" w:color="auto" w:fill="auto"/>
        <w:tabs>
          <w:tab w:val="left" w:pos="1109"/>
        </w:tabs>
        <w:spacing w:before="0" w:after="0" w:line="320" w:lineRule="exact"/>
        <w:ind w:firstLine="760"/>
        <w:jc w:val="both"/>
      </w:pPr>
      <w:r>
        <w:t>контролює порядок організації та виконання завдань служби особовим складом підрозділу за напрямом службової діяльності;</w:t>
      </w:r>
    </w:p>
    <w:p w14:paraId="1F5DED17" w14:textId="77777777" w:rsidR="00A453F0" w:rsidRDefault="00A453F0" w:rsidP="00A453F0">
      <w:pPr>
        <w:pStyle w:val="20"/>
        <w:numPr>
          <w:ilvl w:val="0"/>
          <w:numId w:val="8"/>
        </w:numPr>
        <w:shd w:val="clear" w:color="auto" w:fill="auto"/>
        <w:tabs>
          <w:tab w:val="left" w:pos="1113"/>
        </w:tabs>
        <w:spacing w:before="0" w:after="0" w:line="320" w:lineRule="exact"/>
        <w:ind w:firstLine="760"/>
        <w:jc w:val="both"/>
      </w:pPr>
      <w:r>
        <w:t>вживає заходи з організації та контролю за забезпеченням охорони об’єктів системи правосуддя, здійсненням пропускного режиму до цих об’єктів та в’їзд на їх територію транспортних засобів;</w:t>
      </w:r>
    </w:p>
    <w:p w14:paraId="715D3CF5" w14:textId="77777777" w:rsidR="00A453F0" w:rsidRDefault="00A453F0" w:rsidP="00A453F0">
      <w:pPr>
        <w:pStyle w:val="20"/>
        <w:numPr>
          <w:ilvl w:val="0"/>
          <w:numId w:val="8"/>
        </w:numPr>
        <w:shd w:val="clear" w:color="auto" w:fill="auto"/>
        <w:tabs>
          <w:tab w:val="left" w:pos="1117"/>
        </w:tabs>
        <w:spacing w:before="0" w:after="0" w:line="320" w:lineRule="exact"/>
        <w:ind w:firstLine="760"/>
        <w:jc w:val="both"/>
      </w:pPr>
      <w:r>
        <w:t>організовує збір та систематизацію інформації щодо стану об'єктів охорони, її поточний та комплексний аналіз, за результатами аналізу приймає рішення щодо раціональної розстановки сил та засобів охорони, їх перегрупування в разі потреби;</w:t>
      </w:r>
    </w:p>
    <w:p w14:paraId="20F874AC" w14:textId="77777777" w:rsidR="00A453F0" w:rsidRDefault="00A453F0" w:rsidP="00A453F0">
      <w:pPr>
        <w:pStyle w:val="20"/>
        <w:numPr>
          <w:ilvl w:val="0"/>
          <w:numId w:val="8"/>
        </w:numPr>
        <w:shd w:val="clear" w:color="auto" w:fill="auto"/>
        <w:tabs>
          <w:tab w:val="left" w:pos="1124"/>
        </w:tabs>
        <w:spacing w:before="0" w:after="0" w:line="320" w:lineRule="exact"/>
        <w:ind w:firstLine="760"/>
        <w:jc w:val="both"/>
      </w:pPr>
      <w:r>
        <w:t>проводить заходи щодо підвищення кваліфікації особового складу підрозділу, рівень фізичної, вогневої та службової підготовки особового складу підрозділу;</w:t>
      </w:r>
    </w:p>
    <w:p w14:paraId="76A0B316" w14:textId="77777777" w:rsidR="00A453F0" w:rsidRDefault="00A453F0" w:rsidP="00A453F0">
      <w:pPr>
        <w:pStyle w:val="20"/>
        <w:numPr>
          <w:ilvl w:val="0"/>
          <w:numId w:val="8"/>
        </w:numPr>
        <w:shd w:val="clear" w:color="auto" w:fill="auto"/>
        <w:tabs>
          <w:tab w:val="left" w:pos="1131"/>
        </w:tabs>
        <w:spacing w:before="0" w:after="300" w:line="320" w:lineRule="exact"/>
        <w:ind w:firstLine="760"/>
        <w:jc w:val="both"/>
      </w:pPr>
      <w:r>
        <w:t>за дорученням керівництва Управління виконує інші повноваження, які належать до компетенції підрозділу.</w:t>
      </w:r>
    </w:p>
    <w:p w14:paraId="0BC9CF0E" w14:textId="39DAC971" w:rsidR="00A453F0" w:rsidRPr="00A453F0" w:rsidRDefault="00A453F0" w:rsidP="00A453F0">
      <w:p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A453F0">
        <w:rPr>
          <w:rFonts w:ascii="Times New Roman" w:hAnsi="Times New Roman"/>
          <w:b/>
          <w:sz w:val="28"/>
          <w:szCs w:val="28"/>
        </w:rPr>
        <w:t>2. Умови оплати праці:</w:t>
      </w:r>
    </w:p>
    <w:p w14:paraId="58190ACD" w14:textId="211162E2" w:rsidR="00A453F0" w:rsidRPr="00952E3F" w:rsidRDefault="00A453F0" w:rsidP="00A453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1) посадовий оклад – </w:t>
      </w:r>
      <w:r>
        <w:rPr>
          <w:rFonts w:ascii="Times New Roman" w:hAnsi="Times New Roman"/>
          <w:sz w:val="28"/>
          <w:szCs w:val="28"/>
        </w:rPr>
        <w:t>7050</w:t>
      </w:r>
      <w:r w:rsidRPr="00952E3F">
        <w:rPr>
          <w:rFonts w:ascii="Times New Roman" w:hAnsi="Times New Roman"/>
          <w:sz w:val="28"/>
          <w:szCs w:val="28"/>
        </w:rPr>
        <w:t xml:space="preserve"> </w:t>
      </w:r>
      <w:r w:rsidRPr="00952E3F">
        <w:rPr>
          <w:rFonts w:ascii="Times New Roman" w:hAnsi="Times New Roman"/>
          <w:noProof/>
          <w:sz w:val="28"/>
          <w:szCs w:val="28"/>
        </w:rPr>
        <w:t>гривень відповідно до постанови Кабінету Міністрів України від 03 квітня 2019 року</w:t>
      </w:r>
      <w:r w:rsidRPr="00952E3F">
        <w:rPr>
          <w:rFonts w:ascii="Times New Roman" w:hAnsi="Times New Roman"/>
          <w:sz w:val="28"/>
          <w:szCs w:val="28"/>
        </w:rPr>
        <w:t xml:space="preserve"> № 289 «Про грошове забезпечення співробітників Служби судової охорони» та наказу Голови Служби судової охорони від 27.12.2019 № 281 «Про встановлення посадових окладів співробітникам територіальних підрозділів Служби судової охорони»;</w:t>
      </w:r>
    </w:p>
    <w:p w14:paraId="53C03596" w14:textId="77777777" w:rsidR="00A453F0" w:rsidRPr="00952E3F" w:rsidRDefault="00A453F0" w:rsidP="00A453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>2) 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</w:t>
      </w:r>
    </w:p>
    <w:p w14:paraId="0FD4908A" w14:textId="77777777" w:rsidR="00A453F0" w:rsidRPr="00952E3F" w:rsidRDefault="00A453F0" w:rsidP="00A453F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68B9B7D3" w14:textId="77777777" w:rsidR="00A453F0" w:rsidRPr="00952E3F" w:rsidRDefault="00A453F0" w:rsidP="00A453F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52E3F">
        <w:rPr>
          <w:rFonts w:ascii="Times New Roman" w:hAnsi="Times New Roman"/>
          <w:b/>
          <w:sz w:val="28"/>
          <w:szCs w:val="28"/>
          <w:lang w:eastAsia="uk-UA"/>
        </w:rPr>
        <w:t>3. Інформація про строковість чи безстроковість призначення на посаду:</w:t>
      </w:r>
    </w:p>
    <w:p w14:paraId="37CE149C" w14:textId="77777777" w:rsidR="00A453F0" w:rsidRPr="00952E3F" w:rsidRDefault="00A453F0" w:rsidP="00A453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952E3F">
        <w:rPr>
          <w:rFonts w:ascii="Times New Roman" w:hAnsi="Times New Roman"/>
          <w:sz w:val="28"/>
          <w:szCs w:val="28"/>
          <w:lang w:eastAsia="uk-UA"/>
        </w:rPr>
        <w:t>безстроково.</w:t>
      </w:r>
    </w:p>
    <w:p w14:paraId="77F98148" w14:textId="77777777" w:rsidR="00A453F0" w:rsidRPr="00952E3F" w:rsidRDefault="00A453F0" w:rsidP="00A453F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9E1947A" w14:textId="77777777" w:rsidR="00A453F0" w:rsidRPr="00952E3F" w:rsidRDefault="00A453F0" w:rsidP="00A453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952E3F">
        <w:rPr>
          <w:rFonts w:ascii="Times New Roman" w:hAnsi="Times New Roman"/>
          <w:b/>
          <w:sz w:val="28"/>
          <w:szCs w:val="28"/>
        </w:rPr>
        <w:t>4. Перелік документів, необхідних для участі в конкурсі та строк їх подання:</w:t>
      </w:r>
    </w:p>
    <w:p w14:paraId="1E09E6C3" w14:textId="77777777" w:rsidR="00A453F0" w:rsidRPr="00952E3F" w:rsidRDefault="00A453F0" w:rsidP="00A453F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1) 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14:paraId="7CE68387" w14:textId="77777777" w:rsidR="00A453F0" w:rsidRPr="00952E3F" w:rsidRDefault="00A453F0" w:rsidP="00A453F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2) копія паспорта громадянина України; </w:t>
      </w:r>
    </w:p>
    <w:p w14:paraId="3250D731" w14:textId="77777777" w:rsidR="00A453F0" w:rsidRPr="00952E3F" w:rsidRDefault="00A453F0" w:rsidP="00A453F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3) копія (копії) документа (документів) про освіту; </w:t>
      </w:r>
    </w:p>
    <w:p w14:paraId="625C4419" w14:textId="77777777" w:rsidR="00A453F0" w:rsidRPr="00952E3F" w:rsidRDefault="00A453F0" w:rsidP="00A453F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4) заповнена особова картка визначеного зразка, автобіографія, фотокартка розміром 30 х 40 мм; </w:t>
      </w:r>
    </w:p>
    <w:p w14:paraId="08AD4FFF" w14:textId="77777777" w:rsidR="00A453F0" w:rsidRPr="00952E3F" w:rsidRDefault="00A453F0" w:rsidP="00A453F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14:paraId="7BE2A61A" w14:textId="77777777" w:rsidR="00A453F0" w:rsidRPr="00952E3F" w:rsidRDefault="00A453F0" w:rsidP="00A453F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6) копія трудової книжки (за наявності); </w:t>
      </w:r>
    </w:p>
    <w:p w14:paraId="410B23B0" w14:textId="77777777" w:rsidR="00A453F0" w:rsidRPr="00952E3F" w:rsidRDefault="00A453F0" w:rsidP="00A453F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>7) 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 (форма 086), або медична довідка про відсутність протипоказань до фізичних навантажень.</w:t>
      </w:r>
    </w:p>
    <w:p w14:paraId="6364F4AC" w14:textId="77777777" w:rsidR="00A453F0" w:rsidRPr="00952E3F" w:rsidRDefault="00A453F0" w:rsidP="00A453F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>8) копія військового квитка або посвідчення особи військовослужбовця (для військовозобов’язаних або військовослужбовців);</w:t>
      </w:r>
    </w:p>
    <w:p w14:paraId="330B4D3E" w14:textId="77777777" w:rsidR="00A453F0" w:rsidRPr="00952E3F" w:rsidRDefault="00A453F0" w:rsidP="00A453F0">
      <w:pPr>
        <w:pStyle w:val="a7"/>
        <w:ind w:firstLine="851"/>
        <w:jc w:val="both"/>
        <w:rPr>
          <w:sz w:val="28"/>
          <w:szCs w:val="28"/>
          <w:lang w:eastAsia="ru-RU"/>
        </w:rPr>
      </w:pPr>
      <w:r w:rsidRPr="00952E3F">
        <w:rPr>
          <w:sz w:val="28"/>
          <w:szCs w:val="28"/>
          <w:lang w:eastAsia="ru-RU"/>
        </w:rPr>
        <w:t>9) копія реєстраційного номера облікової картки платника податків.</w:t>
      </w:r>
    </w:p>
    <w:p w14:paraId="539F066F" w14:textId="77777777" w:rsidR="00A453F0" w:rsidRPr="00952E3F" w:rsidRDefault="00A453F0" w:rsidP="00A453F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14:paraId="16C6B209" w14:textId="77777777" w:rsidR="00A453F0" w:rsidRPr="00952E3F" w:rsidRDefault="00A453F0" w:rsidP="00A453F0">
      <w:pPr>
        <w:spacing w:after="0" w:line="240" w:lineRule="auto"/>
        <w:ind w:firstLine="851"/>
        <w:jc w:val="both"/>
        <w:rPr>
          <w:rStyle w:val="rvts0"/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У відповідності до вимог Закону України «Про забезпечення функціонування української мови як державної» для засвідчення рівня володіння державною мовою кандидат подає </w:t>
      </w:r>
      <w:r w:rsidRPr="00952E3F">
        <w:rPr>
          <w:rStyle w:val="rvts0"/>
          <w:rFonts w:ascii="Times New Roman" w:hAnsi="Times New Roman"/>
          <w:sz w:val="28"/>
          <w:szCs w:val="28"/>
        </w:rPr>
        <w:t>державний сертифікат про рівень володіння державною мовою, що видається Національною комісією зі стандартів державної мови відповідно до вказаного Закону.</w:t>
      </w:r>
    </w:p>
    <w:p w14:paraId="5FA8B159" w14:textId="77777777" w:rsidR="00A453F0" w:rsidRPr="00952E3F" w:rsidRDefault="00A453F0" w:rsidP="00A453F0">
      <w:pPr>
        <w:spacing w:after="0" w:line="240" w:lineRule="auto"/>
        <w:ind w:firstLine="851"/>
        <w:jc w:val="both"/>
        <w:rPr>
          <w:rStyle w:val="rvts0"/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У відповідності до частини 3 статті 54 Закону України «Про Національну поліцію», </w:t>
      </w:r>
      <w:r w:rsidRPr="00952E3F">
        <w:rPr>
          <w:rStyle w:val="rvts0"/>
          <w:rFonts w:ascii="Times New Roman" w:hAnsi="Times New Roman"/>
          <w:sz w:val="28"/>
          <w:szCs w:val="28"/>
        </w:rPr>
        <w:t>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p w14:paraId="65A8985E" w14:textId="77777777" w:rsidR="00A453F0" w:rsidRPr="00952E3F" w:rsidRDefault="00A453F0" w:rsidP="00A453F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На командира </w:t>
      </w:r>
      <w:r>
        <w:rPr>
          <w:rFonts w:ascii="Times New Roman" w:hAnsi="Times New Roman"/>
          <w:sz w:val="28"/>
          <w:szCs w:val="28"/>
        </w:rPr>
        <w:t>підрозділу охорони</w:t>
      </w:r>
      <w:r w:rsidRPr="00952E3F">
        <w:rPr>
          <w:rFonts w:ascii="Times New Roman" w:hAnsi="Times New Roman"/>
          <w:sz w:val="28"/>
          <w:szCs w:val="28"/>
        </w:rPr>
        <w:t xml:space="preserve"> територіального управління Служби судової охорони у Донецькій області поширюються обмеження та вимоги, встановлені Законом України «Про запобігання корупції»,  а також передбачені для поліцейських Законом України «Про Національну поліцію» обмеження, </w:t>
      </w:r>
      <w:r w:rsidRPr="00952E3F">
        <w:rPr>
          <w:rFonts w:ascii="Times New Roman" w:hAnsi="Times New Roman"/>
          <w:sz w:val="28"/>
          <w:szCs w:val="28"/>
        </w:rPr>
        <w:lastRenderedPageBreak/>
        <w:t>пов’язані зі службою в поліції (частина третя статті 163 Закону України «Про судоустрій і статус суддів»).</w:t>
      </w:r>
    </w:p>
    <w:p w14:paraId="07D57CB3" w14:textId="77777777" w:rsidR="003B0CA3" w:rsidRPr="00952E3F" w:rsidRDefault="003B0CA3" w:rsidP="003B0CA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52E3F">
        <w:rPr>
          <w:rFonts w:ascii="Times New Roman" w:hAnsi="Times New Roman"/>
          <w:b/>
          <w:sz w:val="28"/>
          <w:szCs w:val="28"/>
        </w:rPr>
        <w:t xml:space="preserve">Документи приймаються з  </w:t>
      </w:r>
      <w:r w:rsidRPr="003B0CA3">
        <w:rPr>
          <w:rFonts w:ascii="Times New Roman" w:hAnsi="Times New Roman"/>
          <w:b/>
          <w:sz w:val="28"/>
          <w:szCs w:val="28"/>
          <w:lang w:val="ru-RU"/>
        </w:rPr>
        <w:t>16</w:t>
      </w:r>
      <w:r w:rsidRPr="003B0CA3">
        <w:rPr>
          <w:rFonts w:ascii="Times New Roman" w:hAnsi="Times New Roman"/>
          <w:b/>
          <w:sz w:val="28"/>
          <w:szCs w:val="28"/>
        </w:rPr>
        <w:t xml:space="preserve"> по </w:t>
      </w:r>
      <w:r w:rsidRPr="007D55DB">
        <w:rPr>
          <w:rFonts w:ascii="Times New Roman" w:hAnsi="Times New Roman"/>
          <w:b/>
          <w:sz w:val="28"/>
          <w:szCs w:val="28"/>
          <w:lang w:val="ru-RU"/>
        </w:rPr>
        <w:t>2</w:t>
      </w:r>
      <w:r>
        <w:rPr>
          <w:rFonts w:ascii="Times New Roman" w:hAnsi="Times New Roman"/>
          <w:b/>
          <w:sz w:val="28"/>
          <w:szCs w:val="28"/>
          <w:lang w:val="ru-RU"/>
        </w:rPr>
        <w:t>5</w:t>
      </w:r>
      <w:r w:rsidRPr="007D55DB">
        <w:rPr>
          <w:rFonts w:ascii="Times New Roman" w:hAnsi="Times New Roman"/>
          <w:b/>
          <w:sz w:val="28"/>
          <w:szCs w:val="28"/>
        </w:rPr>
        <w:t xml:space="preserve"> </w:t>
      </w:r>
      <w:r w:rsidRPr="007D55DB">
        <w:rPr>
          <w:rFonts w:ascii="Times New Roman" w:hAnsi="Times New Roman"/>
          <w:b/>
          <w:sz w:val="28"/>
          <w:szCs w:val="28"/>
          <w:lang w:val="ru-RU"/>
        </w:rPr>
        <w:t>вересня</w:t>
      </w:r>
      <w:r w:rsidRPr="007D55DB">
        <w:rPr>
          <w:rFonts w:ascii="Times New Roman" w:hAnsi="Times New Roman"/>
          <w:b/>
          <w:sz w:val="28"/>
          <w:szCs w:val="28"/>
        </w:rPr>
        <w:t xml:space="preserve"> 2024 року (включно), з 08.00 год. до 17.00 год., </w:t>
      </w:r>
      <w:r w:rsidRPr="00952E3F">
        <w:rPr>
          <w:rFonts w:ascii="Times New Roman" w:hAnsi="Times New Roman"/>
          <w:b/>
          <w:sz w:val="28"/>
          <w:szCs w:val="28"/>
        </w:rPr>
        <w:t xml:space="preserve">за </w:t>
      </w:r>
      <w:proofErr w:type="spellStart"/>
      <w:r w:rsidRPr="00952E3F">
        <w:rPr>
          <w:rFonts w:ascii="Times New Roman" w:hAnsi="Times New Roman"/>
          <w:b/>
          <w:sz w:val="28"/>
          <w:szCs w:val="28"/>
        </w:rPr>
        <w:t>адресою</w:t>
      </w:r>
      <w:proofErr w:type="spellEnd"/>
      <w:r w:rsidRPr="00952E3F">
        <w:rPr>
          <w:rFonts w:ascii="Times New Roman" w:hAnsi="Times New Roman"/>
          <w:b/>
          <w:sz w:val="28"/>
          <w:szCs w:val="28"/>
        </w:rPr>
        <w:t xml:space="preserve">: Донецька область, м. Дружківка,  вул. </w:t>
      </w:r>
      <w:r>
        <w:rPr>
          <w:rFonts w:ascii="Times New Roman" w:hAnsi="Times New Roman"/>
          <w:b/>
          <w:sz w:val="28"/>
          <w:szCs w:val="28"/>
        </w:rPr>
        <w:t>Пилипенка Віталія</w:t>
      </w:r>
      <w:r w:rsidRPr="00952E3F">
        <w:rPr>
          <w:rFonts w:ascii="Times New Roman" w:hAnsi="Times New Roman"/>
          <w:b/>
          <w:sz w:val="28"/>
          <w:szCs w:val="28"/>
        </w:rPr>
        <w:t xml:space="preserve">, 43. </w:t>
      </w:r>
    </w:p>
    <w:p w14:paraId="241D9EDE" w14:textId="77777777" w:rsidR="003B0CA3" w:rsidRPr="00952E3F" w:rsidRDefault="003B0CA3" w:rsidP="003B0CA3">
      <w:pPr>
        <w:spacing w:after="0" w:line="240" w:lineRule="auto"/>
        <w:ind w:firstLine="773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b/>
          <w:sz w:val="28"/>
          <w:szCs w:val="28"/>
        </w:rPr>
        <w:t>Електронною поштою на адресу: vrp.dn@sso.gov.ua</w:t>
      </w:r>
    </w:p>
    <w:p w14:paraId="1F647B33" w14:textId="77777777" w:rsidR="003B0CA3" w:rsidRPr="00952E3F" w:rsidRDefault="003B0CA3" w:rsidP="003B0CA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952E3F">
        <w:rPr>
          <w:rFonts w:ascii="Times New Roman" w:hAnsi="Times New Roman"/>
          <w:b/>
          <w:sz w:val="28"/>
          <w:szCs w:val="28"/>
        </w:rPr>
        <w:t xml:space="preserve">5. Місце, дата та час початку проведення конкурсу: </w:t>
      </w:r>
    </w:p>
    <w:p w14:paraId="6CD7111E" w14:textId="77777777" w:rsidR="003B0CA3" w:rsidRPr="007D55DB" w:rsidRDefault="003B0CA3" w:rsidP="003B0CA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952E3F">
        <w:rPr>
          <w:rFonts w:ascii="Times New Roman" w:hAnsi="Times New Roman"/>
          <w:b/>
          <w:sz w:val="28"/>
          <w:szCs w:val="28"/>
        </w:rPr>
        <w:t xml:space="preserve">Полтавська область, м. Полтава,  вул. Сінна, 16 </w:t>
      </w:r>
    </w:p>
    <w:p w14:paraId="11B89194" w14:textId="77777777" w:rsidR="003B0CA3" w:rsidRDefault="003B0CA3" w:rsidP="003B0CA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952E3F">
        <w:rPr>
          <w:rFonts w:ascii="Times New Roman" w:hAnsi="Times New Roman"/>
          <w:b/>
          <w:sz w:val="28"/>
          <w:szCs w:val="28"/>
        </w:rPr>
        <w:t xml:space="preserve">Донецька область, м. Дружківка,  вул. </w:t>
      </w:r>
      <w:r>
        <w:rPr>
          <w:rFonts w:ascii="Times New Roman" w:hAnsi="Times New Roman"/>
          <w:b/>
          <w:sz w:val="28"/>
          <w:szCs w:val="28"/>
        </w:rPr>
        <w:t>Пилипенка Віталія</w:t>
      </w:r>
      <w:r w:rsidRPr="00952E3F">
        <w:rPr>
          <w:rFonts w:ascii="Times New Roman" w:hAnsi="Times New Roman"/>
          <w:b/>
          <w:sz w:val="28"/>
          <w:szCs w:val="28"/>
        </w:rPr>
        <w:t>, 43</w:t>
      </w:r>
    </w:p>
    <w:p w14:paraId="70B5A0F9" w14:textId="77777777" w:rsidR="003B0CA3" w:rsidRDefault="003B0CA3" w:rsidP="003B0CA3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</w:rPr>
      </w:pPr>
      <w:r w:rsidRPr="00952E3F">
        <w:rPr>
          <w:rFonts w:ascii="Times New Roman" w:eastAsia="Times New Roman" w:hAnsi="Times New Roman"/>
          <w:b/>
          <w:sz w:val="28"/>
          <w:szCs w:val="28"/>
        </w:rPr>
        <w:t>з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952E3F">
        <w:rPr>
          <w:rFonts w:ascii="Times New Roman" w:eastAsia="Times New Roman" w:hAnsi="Times New Roman"/>
          <w:b/>
          <w:sz w:val="28"/>
          <w:szCs w:val="28"/>
        </w:rPr>
        <w:t xml:space="preserve"> 09.00 год. </w:t>
      </w:r>
      <w:r w:rsidRPr="007D55DB">
        <w:rPr>
          <w:rFonts w:ascii="Times New Roman" w:hAnsi="Times New Roman"/>
          <w:b/>
          <w:sz w:val="28"/>
          <w:szCs w:val="28"/>
        </w:rPr>
        <w:t xml:space="preserve">30 </w:t>
      </w:r>
      <w:r w:rsidRPr="007D55DB">
        <w:rPr>
          <w:rFonts w:ascii="Times New Roman" w:hAnsi="Times New Roman"/>
          <w:b/>
          <w:sz w:val="28"/>
          <w:szCs w:val="28"/>
          <w:lang w:val="ru-RU"/>
        </w:rPr>
        <w:t>вересня</w:t>
      </w:r>
      <w:r w:rsidRPr="007D55DB"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 2024</w:t>
      </w:r>
      <w:r w:rsidRPr="007D55DB">
        <w:rPr>
          <w:rFonts w:ascii="Times New Roman" w:eastAsia="Times New Roman" w:hAnsi="Times New Roman"/>
          <w:b/>
          <w:sz w:val="28"/>
          <w:szCs w:val="28"/>
        </w:rPr>
        <w:t> року.</w:t>
      </w:r>
    </w:p>
    <w:p w14:paraId="1F2D05C8" w14:textId="77777777" w:rsidR="00A453F0" w:rsidRPr="00952E3F" w:rsidRDefault="00A453F0" w:rsidP="00A453F0">
      <w:pPr>
        <w:spacing w:after="0" w:line="240" w:lineRule="auto"/>
        <w:ind w:firstLine="709"/>
        <w:jc w:val="both"/>
        <w:rPr>
          <w:color w:val="FF0000"/>
          <w:sz w:val="28"/>
          <w:szCs w:val="28"/>
          <w:lang w:eastAsia="ru-RU"/>
        </w:rPr>
      </w:pPr>
    </w:p>
    <w:p w14:paraId="1D43799D" w14:textId="77777777" w:rsidR="00A453F0" w:rsidRPr="00952E3F" w:rsidRDefault="00A453F0" w:rsidP="00A453F0">
      <w:pPr>
        <w:pStyle w:val="a7"/>
        <w:ind w:firstLine="709"/>
        <w:jc w:val="both"/>
        <w:rPr>
          <w:color w:val="FF0000"/>
          <w:sz w:val="28"/>
          <w:szCs w:val="28"/>
          <w:lang w:eastAsia="ru-RU"/>
        </w:rPr>
      </w:pPr>
      <w:r w:rsidRPr="00952E3F">
        <w:rPr>
          <w:b/>
          <w:sz w:val="28"/>
          <w:szCs w:val="28"/>
          <w:lang w:eastAsia="ru-RU"/>
        </w:rPr>
        <w:t>6. Прізвище, ім’я та по батькові, номер телефону та адреса електронної пошти особи, яка надає додаткову інформацію з питань проведення конкурсу</w:t>
      </w:r>
      <w:r w:rsidRPr="00952E3F">
        <w:rPr>
          <w:sz w:val="28"/>
          <w:szCs w:val="28"/>
          <w:lang w:eastAsia="ru-RU"/>
        </w:rPr>
        <w:t xml:space="preserve">: </w:t>
      </w:r>
    </w:p>
    <w:p w14:paraId="409D391A" w14:textId="77777777" w:rsidR="00A453F0" w:rsidRPr="00952E3F" w:rsidRDefault="00A453F0" w:rsidP="00A453F0">
      <w:pPr>
        <w:pStyle w:val="a7"/>
        <w:ind w:firstLine="709"/>
        <w:jc w:val="both"/>
        <w:rPr>
          <w:color w:val="FF0000"/>
          <w:sz w:val="28"/>
          <w:szCs w:val="28"/>
          <w:lang w:val="ru-RU"/>
        </w:rPr>
      </w:pPr>
      <w:proofErr w:type="spellStart"/>
      <w:r w:rsidRPr="00952E3F">
        <w:rPr>
          <w:sz w:val="28"/>
          <w:szCs w:val="28"/>
          <w:lang w:eastAsia="ru-RU"/>
        </w:rPr>
        <w:t>Галець</w:t>
      </w:r>
      <w:proofErr w:type="spellEnd"/>
      <w:r w:rsidRPr="00952E3F">
        <w:rPr>
          <w:sz w:val="28"/>
          <w:szCs w:val="28"/>
          <w:lang w:eastAsia="ru-RU"/>
        </w:rPr>
        <w:t xml:space="preserve"> Андрій Вікторович, 0505783617,</w:t>
      </w:r>
      <w:r w:rsidRPr="00952E3F">
        <w:rPr>
          <w:sz w:val="28"/>
          <w:szCs w:val="28"/>
        </w:rPr>
        <w:t xml:space="preserve"> </w:t>
      </w:r>
      <w:proofErr w:type="spellStart"/>
      <w:r w:rsidRPr="00952E3F">
        <w:rPr>
          <w:sz w:val="28"/>
          <w:szCs w:val="28"/>
          <w:lang w:eastAsia="ru-RU"/>
        </w:rPr>
        <w:t>ел</w:t>
      </w:r>
      <w:proofErr w:type="spellEnd"/>
      <w:r w:rsidRPr="00952E3F">
        <w:rPr>
          <w:sz w:val="28"/>
          <w:szCs w:val="28"/>
          <w:lang w:eastAsia="ru-RU"/>
        </w:rPr>
        <w:t xml:space="preserve">. адреса: </w:t>
      </w:r>
      <w:r w:rsidRPr="00952E3F">
        <w:rPr>
          <w:b/>
          <w:sz w:val="28"/>
          <w:szCs w:val="28"/>
        </w:rPr>
        <w:t>vrp.dn@sso.gov.ua</w:t>
      </w:r>
    </w:p>
    <w:p w14:paraId="6AA475B5" w14:textId="77777777" w:rsidR="00A453F0" w:rsidRPr="00952E3F" w:rsidRDefault="00A453F0" w:rsidP="00A453F0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9768" w:type="dxa"/>
        <w:tblInd w:w="108" w:type="dxa"/>
        <w:tblLook w:val="00A0" w:firstRow="1" w:lastRow="0" w:firstColumn="1" w:lastColumn="0" w:noHBand="0" w:noVBand="0"/>
      </w:tblPr>
      <w:tblGrid>
        <w:gridCol w:w="4008"/>
        <w:gridCol w:w="24"/>
        <w:gridCol w:w="5736"/>
      </w:tblGrid>
      <w:tr w:rsidR="00A453F0" w:rsidRPr="00952E3F" w14:paraId="69117CE0" w14:textId="77777777" w:rsidTr="00F40EA3">
        <w:trPr>
          <w:trHeight w:val="408"/>
        </w:trPr>
        <w:tc>
          <w:tcPr>
            <w:tcW w:w="9768" w:type="dxa"/>
            <w:gridSpan w:val="3"/>
          </w:tcPr>
          <w:p w14:paraId="424483BC" w14:textId="77777777" w:rsidR="00A453F0" w:rsidRPr="005879E0" w:rsidRDefault="00A453F0" w:rsidP="00F40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br w:type="page"/>
            </w:r>
            <w:r w:rsidRPr="005879E0">
              <w:rPr>
                <w:rFonts w:ascii="Times New Roman" w:hAnsi="Times New Roman"/>
                <w:b/>
                <w:sz w:val="28"/>
                <w:szCs w:val="28"/>
              </w:rPr>
              <w:t>Кваліфікаційні вимоги</w:t>
            </w:r>
          </w:p>
          <w:p w14:paraId="597E9B1D" w14:textId="77777777" w:rsidR="00A453F0" w:rsidRPr="005879E0" w:rsidRDefault="00A453F0" w:rsidP="00F40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453F0" w:rsidRPr="00952E3F" w14:paraId="6CD4F64F" w14:textId="77777777" w:rsidTr="00F40EA3">
        <w:trPr>
          <w:trHeight w:val="408"/>
        </w:trPr>
        <w:tc>
          <w:tcPr>
            <w:tcW w:w="4032" w:type="dxa"/>
            <w:gridSpan w:val="2"/>
          </w:tcPr>
          <w:p w14:paraId="5EF0994E" w14:textId="77777777" w:rsidR="00A453F0" w:rsidRPr="005879E0" w:rsidRDefault="00A453F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1. Освіта</w:t>
            </w:r>
          </w:p>
        </w:tc>
        <w:tc>
          <w:tcPr>
            <w:tcW w:w="5736" w:type="dxa"/>
          </w:tcPr>
          <w:p w14:paraId="4F362FCF" w14:textId="77777777" w:rsidR="00A453F0" w:rsidRPr="005879E0" w:rsidRDefault="00A453F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3F0">
              <w:rPr>
                <w:rFonts w:ascii="Times New Roman" w:hAnsi="Times New Roman"/>
                <w:sz w:val="28"/>
                <w:szCs w:val="28"/>
              </w:rPr>
              <w:t>освіта вища, ступінь вищої освіти – не нижче бакалавра;</w:t>
            </w:r>
          </w:p>
        </w:tc>
      </w:tr>
      <w:tr w:rsidR="00A453F0" w:rsidRPr="00952E3F" w14:paraId="45E64CC9" w14:textId="77777777" w:rsidTr="00F40EA3">
        <w:trPr>
          <w:trHeight w:val="408"/>
        </w:trPr>
        <w:tc>
          <w:tcPr>
            <w:tcW w:w="4032" w:type="dxa"/>
            <w:gridSpan w:val="2"/>
          </w:tcPr>
          <w:p w14:paraId="40FA13EF" w14:textId="77777777" w:rsidR="00A453F0" w:rsidRPr="005879E0" w:rsidRDefault="00A453F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2. Досвід роботи</w:t>
            </w:r>
          </w:p>
        </w:tc>
        <w:tc>
          <w:tcPr>
            <w:tcW w:w="5736" w:type="dxa"/>
          </w:tcPr>
          <w:p w14:paraId="54DB8C91" w14:textId="77777777" w:rsidR="00A453F0" w:rsidRPr="00A453F0" w:rsidRDefault="00A453F0" w:rsidP="00F40EA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A453F0">
              <w:rPr>
                <w:rFonts w:ascii="Times New Roman" w:hAnsi="Times New Roman"/>
                <w:iCs/>
                <w:sz w:val="28"/>
                <w:szCs w:val="28"/>
              </w:rPr>
              <w:t>досвід роботи в державних органах влади, органах системи правосуддя правоохоронних органах чи військових формуваннях – не менше ніж один рік.</w:t>
            </w:r>
          </w:p>
          <w:p w14:paraId="05AC813A" w14:textId="77777777" w:rsidR="00A453F0" w:rsidRPr="005879E0" w:rsidRDefault="00A453F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53F0" w:rsidRPr="00952E3F" w14:paraId="1BFCE1C1" w14:textId="77777777" w:rsidTr="00F40EA3">
        <w:trPr>
          <w:trHeight w:val="408"/>
        </w:trPr>
        <w:tc>
          <w:tcPr>
            <w:tcW w:w="4032" w:type="dxa"/>
            <w:gridSpan w:val="2"/>
          </w:tcPr>
          <w:p w14:paraId="2F1C9622" w14:textId="77777777" w:rsidR="00A453F0" w:rsidRPr="005879E0" w:rsidRDefault="00A453F0" w:rsidP="00F40EA3">
            <w:pPr>
              <w:spacing w:after="0" w:line="240" w:lineRule="auto"/>
              <w:ind w:right="-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3. Володіння державною мовою</w:t>
            </w:r>
          </w:p>
        </w:tc>
        <w:tc>
          <w:tcPr>
            <w:tcW w:w="5736" w:type="dxa"/>
          </w:tcPr>
          <w:p w14:paraId="76B86B64" w14:textId="77777777" w:rsidR="00A453F0" w:rsidRPr="005879E0" w:rsidRDefault="00A453F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вільне володіння державною мовою.</w:t>
            </w:r>
          </w:p>
        </w:tc>
      </w:tr>
      <w:tr w:rsidR="00A453F0" w:rsidRPr="00952E3F" w14:paraId="2D0299DE" w14:textId="77777777" w:rsidTr="00F40EA3">
        <w:trPr>
          <w:trHeight w:val="408"/>
        </w:trPr>
        <w:tc>
          <w:tcPr>
            <w:tcW w:w="9768" w:type="dxa"/>
            <w:gridSpan w:val="3"/>
          </w:tcPr>
          <w:p w14:paraId="4F6D577E" w14:textId="77777777" w:rsidR="00A453F0" w:rsidRPr="005879E0" w:rsidRDefault="00A453F0" w:rsidP="00F40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879E0">
              <w:rPr>
                <w:rFonts w:ascii="Times New Roman" w:hAnsi="Times New Roman"/>
                <w:b/>
                <w:sz w:val="28"/>
                <w:szCs w:val="28"/>
              </w:rPr>
              <w:t>Вимоги до компетентності</w:t>
            </w:r>
          </w:p>
          <w:p w14:paraId="30C26753" w14:textId="77777777" w:rsidR="00A453F0" w:rsidRPr="005879E0" w:rsidRDefault="00A453F0" w:rsidP="00F40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453F0" w:rsidRPr="00952E3F" w14:paraId="4065F55A" w14:textId="77777777" w:rsidTr="00F40EA3">
        <w:trPr>
          <w:trHeight w:val="408"/>
        </w:trPr>
        <w:tc>
          <w:tcPr>
            <w:tcW w:w="4008" w:type="dxa"/>
          </w:tcPr>
          <w:p w14:paraId="57D5B4C3" w14:textId="77777777" w:rsidR="00A453F0" w:rsidRPr="005879E0" w:rsidRDefault="00A453F0" w:rsidP="00F40E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1. Наявність лідерських якостей</w:t>
            </w:r>
          </w:p>
        </w:tc>
        <w:tc>
          <w:tcPr>
            <w:tcW w:w="5760" w:type="dxa"/>
            <w:gridSpan w:val="2"/>
            <w:shd w:val="clear" w:color="auto" w:fill="FFFFFF"/>
          </w:tcPr>
          <w:p w14:paraId="3C8471E2" w14:textId="77777777" w:rsidR="00A453F0" w:rsidRPr="005879E0" w:rsidRDefault="00A453F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організація роботи та контроль;</w:t>
            </w:r>
          </w:p>
          <w:p w14:paraId="4011CB29" w14:textId="77777777" w:rsidR="00A453F0" w:rsidRPr="005879E0" w:rsidRDefault="00A453F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управління людськими ресурсами;</w:t>
            </w:r>
          </w:p>
          <w:p w14:paraId="05ABB87E" w14:textId="77777777" w:rsidR="00A453F0" w:rsidRPr="005879E0" w:rsidRDefault="00A453F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вміння мотивувати підлеглих;</w:t>
            </w:r>
          </w:p>
          <w:p w14:paraId="27D17006" w14:textId="77777777" w:rsidR="00A453F0" w:rsidRPr="005879E0" w:rsidRDefault="00A453F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багатофункціональність;</w:t>
            </w:r>
          </w:p>
          <w:p w14:paraId="28C35D23" w14:textId="77777777" w:rsidR="00A453F0" w:rsidRPr="005879E0" w:rsidRDefault="00A453F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досягнення кінцевих результатів</w:t>
            </w:r>
          </w:p>
          <w:p w14:paraId="69D8E213" w14:textId="77777777" w:rsidR="00A453F0" w:rsidRPr="005879E0" w:rsidRDefault="00A453F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53F0" w:rsidRPr="00952E3F" w14:paraId="65500E72" w14:textId="77777777" w:rsidTr="00F40EA3">
        <w:trPr>
          <w:trHeight w:val="408"/>
        </w:trPr>
        <w:tc>
          <w:tcPr>
            <w:tcW w:w="4008" w:type="dxa"/>
          </w:tcPr>
          <w:p w14:paraId="2282609A" w14:textId="77777777" w:rsidR="00A453F0" w:rsidRPr="005879E0" w:rsidRDefault="00A453F0" w:rsidP="00F40E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2. Вміння працювати в колективі</w:t>
            </w:r>
          </w:p>
        </w:tc>
        <w:tc>
          <w:tcPr>
            <w:tcW w:w="5760" w:type="dxa"/>
            <w:gridSpan w:val="2"/>
            <w:shd w:val="clear" w:color="auto" w:fill="FFFFFF"/>
          </w:tcPr>
          <w:p w14:paraId="7EC0C4CA" w14:textId="77777777" w:rsidR="00A453F0" w:rsidRPr="005879E0" w:rsidRDefault="00A453F0" w:rsidP="00F40EA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щирість та відкритість;</w:t>
            </w:r>
          </w:p>
          <w:p w14:paraId="444A7936" w14:textId="77777777" w:rsidR="00A453F0" w:rsidRPr="005879E0" w:rsidRDefault="00A453F0" w:rsidP="00F40EA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орієнтація на досягнення ефективного результату діяльності підрозділу;</w:t>
            </w:r>
          </w:p>
          <w:p w14:paraId="7818E1F5" w14:textId="77777777" w:rsidR="00A453F0" w:rsidRPr="005879E0" w:rsidRDefault="00A453F0" w:rsidP="00F40EA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рівне ставлення та повага до колег</w:t>
            </w:r>
          </w:p>
          <w:p w14:paraId="6DA16FEF" w14:textId="77777777" w:rsidR="00A453F0" w:rsidRPr="005879E0" w:rsidRDefault="00A453F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453F0" w:rsidRPr="00952E3F" w14:paraId="4C568F8A" w14:textId="77777777" w:rsidTr="00F40EA3">
        <w:trPr>
          <w:trHeight w:val="408"/>
        </w:trPr>
        <w:tc>
          <w:tcPr>
            <w:tcW w:w="4008" w:type="dxa"/>
          </w:tcPr>
          <w:p w14:paraId="4B471789" w14:textId="77777777" w:rsidR="00A453F0" w:rsidRPr="005879E0" w:rsidRDefault="00A453F0" w:rsidP="00F40E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3. Аналітичні здібності</w:t>
            </w:r>
          </w:p>
        </w:tc>
        <w:tc>
          <w:tcPr>
            <w:tcW w:w="5760" w:type="dxa"/>
            <w:gridSpan w:val="2"/>
            <w:shd w:val="clear" w:color="auto" w:fill="FFFFFF"/>
          </w:tcPr>
          <w:p w14:paraId="015EC0BC" w14:textId="77777777" w:rsidR="00A453F0" w:rsidRPr="005879E0" w:rsidRDefault="00A453F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здатність систематизувати, узагальнювати інформацію;</w:t>
            </w:r>
          </w:p>
          <w:p w14:paraId="2B14973B" w14:textId="77777777" w:rsidR="00A453F0" w:rsidRPr="005879E0" w:rsidRDefault="00A453F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гнучкість;</w:t>
            </w:r>
          </w:p>
          <w:p w14:paraId="4FFA8F58" w14:textId="77777777" w:rsidR="00A453F0" w:rsidRPr="005879E0" w:rsidRDefault="00A453F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проникливість</w:t>
            </w:r>
          </w:p>
          <w:p w14:paraId="5A5A114D" w14:textId="77777777" w:rsidR="00A453F0" w:rsidRPr="005879E0" w:rsidRDefault="00A453F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53F0" w:rsidRPr="00952E3F" w14:paraId="12FC12FB" w14:textId="77777777" w:rsidTr="00F40EA3">
        <w:trPr>
          <w:trHeight w:val="408"/>
        </w:trPr>
        <w:tc>
          <w:tcPr>
            <w:tcW w:w="4008" w:type="dxa"/>
          </w:tcPr>
          <w:p w14:paraId="2FCD6F6F" w14:textId="77777777" w:rsidR="00A453F0" w:rsidRPr="005879E0" w:rsidRDefault="00A453F0" w:rsidP="00F40E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lastRenderedPageBreak/>
              <w:t>4. Особистісні компетенції</w:t>
            </w:r>
          </w:p>
        </w:tc>
        <w:tc>
          <w:tcPr>
            <w:tcW w:w="5760" w:type="dxa"/>
            <w:gridSpan w:val="2"/>
            <w:shd w:val="clear" w:color="auto" w:fill="FFFFFF"/>
          </w:tcPr>
          <w:p w14:paraId="7738C80B" w14:textId="77777777" w:rsidR="00A453F0" w:rsidRPr="005879E0" w:rsidRDefault="00A453F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комунікабельність, принциповість, рішучість та наполегливість під час виконання поставлених завдань;</w:t>
            </w:r>
          </w:p>
          <w:p w14:paraId="585F3C37" w14:textId="77777777" w:rsidR="00A453F0" w:rsidRPr="005879E0" w:rsidRDefault="00A453F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системність;</w:t>
            </w:r>
          </w:p>
          <w:p w14:paraId="5895EB50" w14:textId="77777777" w:rsidR="00A453F0" w:rsidRPr="005879E0" w:rsidRDefault="00A453F0" w:rsidP="00F40EA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самоорганізація та саморозвиток;</w:t>
            </w:r>
          </w:p>
          <w:p w14:paraId="0A713408" w14:textId="77777777" w:rsidR="00A453F0" w:rsidRPr="005879E0" w:rsidRDefault="00A453F0" w:rsidP="00F40EA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політична нейтральність</w:t>
            </w:r>
          </w:p>
          <w:p w14:paraId="33E5D3D3" w14:textId="77777777" w:rsidR="00A453F0" w:rsidRPr="005879E0" w:rsidRDefault="00A453F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53F0" w:rsidRPr="00952E3F" w14:paraId="63C5F759" w14:textId="77777777" w:rsidTr="00F40EA3">
        <w:trPr>
          <w:trHeight w:val="408"/>
        </w:trPr>
        <w:tc>
          <w:tcPr>
            <w:tcW w:w="4008" w:type="dxa"/>
          </w:tcPr>
          <w:p w14:paraId="6B70EC0A" w14:textId="77777777" w:rsidR="00A453F0" w:rsidRPr="005879E0" w:rsidRDefault="00A453F0" w:rsidP="00F40E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 xml:space="preserve">5. Робота з інформацією </w:t>
            </w:r>
          </w:p>
        </w:tc>
        <w:tc>
          <w:tcPr>
            <w:tcW w:w="5760" w:type="dxa"/>
            <w:gridSpan w:val="2"/>
          </w:tcPr>
          <w:p w14:paraId="661C3910" w14:textId="77777777" w:rsidR="00A453F0" w:rsidRPr="005879E0" w:rsidRDefault="00A453F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знання основ законодавства про інформацію.</w:t>
            </w:r>
          </w:p>
        </w:tc>
      </w:tr>
      <w:tr w:rsidR="00A453F0" w:rsidRPr="00952E3F" w14:paraId="608DC229" w14:textId="77777777" w:rsidTr="00F40EA3">
        <w:trPr>
          <w:trHeight w:val="408"/>
        </w:trPr>
        <w:tc>
          <w:tcPr>
            <w:tcW w:w="4008" w:type="dxa"/>
          </w:tcPr>
          <w:p w14:paraId="3CAEF7AF" w14:textId="77777777" w:rsidR="00A453F0" w:rsidRPr="005879E0" w:rsidRDefault="00A453F0" w:rsidP="00F40E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60" w:type="dxa"/>
            <w:gridSpan w:val="2"/>
          </w:tcPr>
          <w:p w14:paraId="1F60D310" w14:textId="77777777" w:rsidR="00A453F0" w:rsidRPr="005879E0" w:rsidRDefault="00A453F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53F0" w:rsidRPr="00952E3F" w14:paraId="3E9DA21D" w14:textId="77777777" w:rsidTr="00F40EA3">
        <w:trPr>
          <w:trHeight w:val="408"/>
        </w:trPr>
        <w:tc>
          <w:tcPr>
            <w:tcW w:w="9768" w:type="dxa"/>
            <w:gridSpan w:val="3"/>
          </w:tcPr>
          <w:p w14:paraId="395E8552" w14:textId="77777777" w:rsidR="00A453F0" w:rsidRPr="005879E0" w:rsidRDefault="00A453F0" w:rsidP="00F40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879E0">
              <w:rPr>
                <w:rFonts w:ascii="Times New Roman" w:hAnsi="Times New Roman"/>
                <w:b/>
                <w:sz w:val="28"/>
                <w:szCs w:val="28"/>
              </w:rPr>
              <w:t>Професійні знання</w:t>
            </w:r>
          </w:p>
          <w:p w14:paraId="7A2D803D" w14:textId="77777777" w:rsidR="00A453F0" w:rsidRPr="005879E0" w:rsidRDefault="00A453F0" w:rsidP="00F40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453F0" w:rsidRPr="00952E3F" w14:paraId="5ABBFCC1" w14:textId="77777777" w:rsidTr="00F40EA3">
        <w:trPr>
          <w:trHeight w:val="408"/>
        </w:trPr>
        <w:tc>
          <w:tcPr>
            <w:tcW w:w="4008" w:type="dxa"/>
          </w:tcPr>
          <w:p w14:paraId="40611969" w14:textId="77777777" w:rsidR="00A453F0" w:rsidRPr="005879E0" w:rsidRDefault="00A453F0" w:rsidP="00F40E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1. Знання законодавства</w:t>
            </w:r>
          </w:p>
        </w:tc>
        <w:tc>
          <w:tcPr>
            <w:tcW w:w="5760" w:type="dxa"/>
            <w:gridSpan w:val="2"/>
          </w:tcPr>
          <w:p w14:paraId="6818BA0B" w14:textId="77777777" w:rsidR="00A453F0" w:rsidRPr="005879E0" w:rsidRDefault="00A453F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знання Конституції України, законів України «Про судоустрій і статус суддів», «Про Національну поліцію», «Про запобігання корупції»</w:t>
            </w:r>
          </w:p>
          <w:p w14:paraId="17A61D3A" w14:textId="77777777" w:rsidR="00A453F0" w:rsidRPr="005879E0" w:rsidRDefault="00A453F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53F0" w:rsidRPr="00952E3F" w14:paraId="692ED434" w14:textId="77777777" w:rsidTr="00F40EA3">
        <w:trPr>
          <w:trHeight w:val="408"/>
        </w:trPr>
        <w:tc>
          <w:tcPr>
            <w:tcW w:w="4008" w:type="dxa"/>
          </w:tcPr>
          <w:p w14:paraId="78DC6B46" w14:textId="77777777" w:rsidR="00A453F0" w:rsidRPr="005879E0" w:rsidRDefault="00A453F0" w:rsidP="00F40E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 xml:space="preserve">2. Знання спеціального законодавства </w:t>
            </w:r>
          </w:p>
        </w:tc>
        <w:tc>
          <w:tcPr>
            <w:tcW w:w="5760" w:type="dxa"/>
            <w:gridSpan w:val="2"/>
          </w:tcPr>
          <w:p w14:paraId="3B0C639A" w14:textId="77777777" w:rsidR="00A453F0" w:rsidRPr="005879E0" w:rsidRDefault="00A453F0" w:rsidP="00F40EA3">
            <w:pPr>
              <w:spacing w:after="0" w:line="240" w:lineRule="auto"/>
              <w:ind w:left="-5" w:right="9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знання:</w:t>
            </w:r>
          </w:p>
          <w:p w14:paraId="6555D87F" w14:textId="77777777" w:rsidR="00A453F0" w:rsidRPr="005879E0" w:rsidRDefault="00A453F0" w:rsidP="00F40EA3">
            <w:pPr>
              <w:spacing w:after="0" w:line="240" w:lineRule="auto"/>
              <w:ind w:left="-5" w:right="9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 xml:space="preserve">Кримінального кодексу України, Кримінального процесуального кодексу України, Кодексу України про адміністративні правопорушення, </w:t>
            </w:r>
          </w:p>
          <w:p w14:paraId="295F59E7" w14:textId="77777777" w:rsidR="00A453F0" w:rsidRPr="005879E0" w:rsidRDefault="00A453F0" w:rsidP="00F40EA3">
            <w:pPr>
              <w:spacing w:after="0" w:line="240" w:lineRule="auto"/>
              <w:ind w:left="-5" w:right="96" w:hanging="13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законів України «Про звернення громадян», «Про доступ до публічної інформації», «Про інформацію», «Про очищення влади», «Про захист персональних даних», «Про статус народного депутата»;</w:t>
            </w:r>
          </w:p>
          <w:p w14:paraId="4A08BD9F" w14:textId="77777777" w:rsidR="00A453F0" w:rsidRDefault="00A453F0" w:rsidP="00F40EA3">
            <w:pPr>
              <w:spacing w:after="0" w:line="240" w:lineRule="auto"/>
              <w:ind w:left="-5" w:right="96" w:hanging="13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рішень Ради суддів України, наказів Державної судової адміністрації України з питань організаційного забезпечення діяльності Служби судової охорони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та несення служби</w:t>
            </w:r>
            <w:r w:rsidRPr="005879E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4C5F5A46" w14:textId="77777777" w:rsidR="00A453F0" w:rsidRDefault="00A453F0" w:rsidP="00F40EA3">
            <w:pPr>
              <w:spacing w:after="0" w:line="240" w:lineRule="auto"/>
              <w:ind w:left="-5" w:right="96" w:hanging="13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116FD49" w14:textId="77777777" w:rsidR="00A453F0" w:rsidRDefault="00A453F0" w:rsidP="00F40EA3">
            <w:pPr>
              <w:spacing w:after="0" w:line="240" w:lineRule="auto"/>
              <w:ind w:left="-5" w:right="96" w:hanging="13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9FF826E" w14:textId="77777777" w:rsidR="00A453F0" w:rsidRDefault="00A453F0" w:rsidP="00F40EA3">
            <w:pPr>
              <w:spacing w:after="0" w:line="240" w:lineRule="auto"/>
              <w:ind w:left="-5" w:right="96" w:hanging="13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A3B968C" w14:textId="77777777" w:rsidR="00A453F0" w:rsidRDefault="00A453F0" w:rsidP="00F40EA3">
            <w:pPr>
              <w:spacing w:after="0" w:line="240" w:lineRule="auto"/>
              <w:ind w:left="-5" w:right="96" w:hanging="13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367A6D4" w14:textId="77777777" w:rsidR="00A453F0" w:rsidRDefault="00A453F0" w:rsidP="00F40EA3">
            <w:pPr>
              <w:spacing w:after="0" w:line="240" w:lineRule="auto"/>
              <w:ind w:left="-5" w:right="96" w:hanging="13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49B6CAD" w14:textId="77777777" w:rsidR="00A453F0" w:rsidRDefault="00A453F0" w:rsidP="00F40EA3">
            <w:pPr>
              <w:spacing w:after="0" w:line="240" w:lineRule="auto"/>
              <w:ind w:left="-5" w:right="96" w:hanging="13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1105EDE" w14:textId="77777777" w:rsidR="00A453F0" w:rsidRDefault="00A453F0" w:rsidP="00F40EA3">
            <w:pPr>
              <w:spacing w:after="0" w:line="240" w:lineRule="auto"/>
              <w:ind w:left="-5" w:right="96" w:hanging="13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CE84B5E" w14:textId="77777777" w:rsidR="00A453F0" w:rsidRDefault="00A453F0" w:rsidP="00F40EA3">
            <w:pPr>
              <w:spacing w:after="0" w:line="240" w:lineRule="auto"/>
              <w:ind w:left="-5" w:right="96" w:hanging="13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0A0C7E4" w14:textId="77777777" w:rsidR="00A453F0" w:rsidRDefault="00A453F0" w:rsidP="00F40EA3">
            <w:pPr>
              <w:spacing w:after="0" w:line="240" w:lineRule="auto"/>
              <w:ind w:left="-5" w:right="96" w:hanging="13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A5165FA" w14:textId="77777777" w:rsidR="00A453F0" w:rsidRDefault="00A453F0" w:rsidP="00F40EA3">
            <w:pPr>
              <w:spacing w:after="0" w:line="240" w:lineRule="auto"/>
              <w:ind w:left="-5" w:right="96" w:hanging="13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D7DB7E6" w14:textId="77777777" w:rsidR="00A453F0" w:rsidRDefault="00A453F0" w:rsidP="00F40EA3">
            <w:pPr>
              <w:spacing w:after="0" w:line="240" w:lineRule="auto"/>
              <w:ind w:left="-5" w:right="96" w:hanging="13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B0B3CF9" w14:textId="77777777" w:rsidR="00A453F0" w:rsidRPr="005879E0" w:rsidRDefault="00A453F0" w:rsidP="00F40EA3">
            <w:pPr>
              <w:spacing w:after="0" w:line="240" w:lineRule="auto"/>
              <w:ind w:left="-5" w:right="96" w:hanging="13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717D64B" w14:textId="77777777" w:rsidR="00A453F0" w:rsidRDefault="00A453F0" w:rsidP="00461D43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03C6D452" w14:textId="448FAE20" w:rsidR="00461D43" w:rsidRPr="00952E3F" w:rsidRDefault="00461D43" w:rsidP="00461D43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  <w:r w:rsidRPr="00952E3F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ЗАТВЕРДЖЕНО</w:t>
      </w:r>
    </w:p>
    <w:p w14:paraId="7DCBF1C0" w14:textId="77777777" w:rsidR="00461D43" w:rsidRPr="00952E3F" w:rsidRDefault="00461D43" w:rsidP="00461D43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  <w:r w:rsidRPr="00952E3F">
        <w:rPr>
          <w:rFonts w:ascii="Times New Roman" w:eastAsia="Times New Roman" w:hAnsi="Times New Roman"/>
          <w:sz w:val="28"/>
          <w:szCs w:val="28"/>
          <w:lang w:eastAsia="uk-UA"/>
        </w:rPr>
        <w:t xml:space="preserve">Наказ територіального управління Служби судової охорони </w:t>
      </w:r>
    </w:p>
    <w:p w14:paraId="14065A26" w14:textId="77777777" w:rsidR="00461D43" w:rsidRPr="00952E3F" w:rsidRDefault="00461D43" w:rsidP="00461D43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  <w:r w:rsidRPr="00952E3F">
        <w:rPr>
          <w:rFonts w:ascii="Times New Roman" w:eastAsia="Times New Roman" w:hAnsi="Times New Roman"/>
          <w:sz w:val="28"/>
          <w:szCs w:val="28"/>
          <w:lang w:eastAsia="uk-UA"/>
        </w:rPr>
        <w:t xml:space="preserve">у Донецькій області </w:t>
      </w:r>
    </w:p>
    <w:p w14:paraId="56A10DA3" w14:textId="77777777" w:rsidR="003B0CA3" w:rsidRPr="003B0CA3" w:rsidRDefault="003B0CA3" w:rsidP="003B0CA3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val="ru-RU" w:eastAsia="uk-UA"/>
        </w:rPr>
      </w:pPr>
      <w:r w:rsidRPr="003B0CA3">
        <w:rPr>
          <w:rFonts w:ascii="Times New Roman" w:eastAsia="Times New Roman" w:hAnsi="Times New Roman"/>
          <w:sz w:val="28"/>
          <w:szCs w:val="28"/>
          <w:lang w:eastAsia="uk-UA"/>
        </w:rPr>
        <w:t xml:space="preserve">від </w:t>
      </w:r>
      <w:r w:rsidRPr="003B0CA3">
        <w:rPr>
          <w:rFonts w:ascii="Times New Roman" w:eastAsia="Times New Roman" w:hAnsi="Times New Roman"/>
          <w:sz w:val="28"/>
          <w:szCs w:val="28"/>
          <w:lang w:val="ru-RU" w:eastAsia="uk-UA"/>
        </w:rPr>
        <w:t>11.09</w:t>
      </w:r>
      <w:r w:rsidRPr="003B0CA3">
        <w:rPr>
          <w:rFonts w:ascii="Times New Roman" w:eastAsia="Times New Roman" w:hAnsi="Times New Roman"/>
          <w:sz w:val="28"/>
          <w:szCs w:val="28"/>
          <w:lang w:eastAsia="uk-UA"/>
        </w:rPr>
        <w:t>.2024 №</w:t>
      </w:r>
      <w:r w:rsidRPr="003B0CA3">
        <w:rPr>
          <w:rFonts w:ascii="Times New Roman" w:eastAsia="Times New Roman" w:hAnsi="Times New Roman"/>
          <w:sz w:val="28"/>
          <w:szCs w:val="28"/>
          <w:lang w:val="ru-RU" w:eastAsia="uk-UA"/>
        </w:rPr>
        <w:t>_____</w:t>
      </w:r>
    </w:p>
    <w:p w14:paraId="3C8067D4" w14:textId="77777777" w:rsidR="00461D43" w:rsidRPr="00952E3F" w:rsidRDefault="00461D43" w:rsidP="00461D4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251BF7B9" w14:textId="77777777" w:rsidR="00461D43" w:rsidRPr="00952E3F" w:rsidRDefault="00461D43" w:rsidP="00461D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52E3F">
        <w:rPr>
          <w:rFonts w:ascii="Times New Roman" w:hAnsi="Times New Roman"/>
          <w:b/>
          <w:sz w:val="28"/>
          <w:szCs w:val="28"/>
        </w:rPr>
        <w:t>УМОВИ</w:t>
      </w:r>
    </w:p>
    <w:p w14:paraId="3CFB4787" w14:textId="77777777" w:rsidR="00461D43" w:rsidRPr="00952E3F" w:rsidRDefault="00461D43" w:rsidP="00461D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52E3F">
        <w:rPr>
          <w:rFonts w:ascii="Times New Roman" w:hAnsi="Times New Roman"/>
          <w:b/>
          <w:sz w:val="28"/>
          <w:szCs w:val="28"/>
        </w:rPr>
        <w:t xml:space="preserve">проведення конкурсу на зайняття вакантної посади </w:t>
      </w:r>
      <w:r w:rsidRPr="00952E3F">
        <w:rPr>
          <w:rFonts w:ascii="Times New Roman" w:hAnsi="Times New Roman"/>
          <w:b/>
          <w:sz w:val="28"/>
          <w:szCs w:val="28"/>
          <w:lang w:val="ru-RU"/>
        </w:rPr>
        <w:t>командира</w:t>
      </w:r>
    </w:p>
    <w:p w14:paraId="0EF3DF49" w14:textId="77777777" w:rsidR="00461D43" w:rsidRPr="00952E3F" w:rsidRDefault="00461D43" w:rsidP="00461D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52E3F">
        <w:rPr>
          <w:rFonts w:ascii="Times New Roman" w:hAnsi="Times New Roman"/>
          <w:b/>
          <w:sz w:val="28"/>
          <w:szCs w:val="28"/>
        </w:rPr>
        <w:t xml:space="preserve"> господарського взводу територіального управління Служби судової охорони у Донецькій області</w:t>
      </w:r>
    </w:p>
    <w:p w14:paraId="3CC9B3CF" w14:textId="77777777" w:rsidR="00461D43" w:rsidRPr="00952E3F" w:rsidRDefault="00461D43" w:rsidP="00461D4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103E032" w14:textId="77777777" w:rsidR="00461D43" w:rsidRPr="00952E3F" w:rsidRDefault="00461D43" w:rsidP="00461D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52E3F">
        <w:rPr>
          <w:rFonts w:ascii="Times New Roman" w:hAnsi="Times New Roman"/>
          <w:b/>
          <w:sz w:val="28"/>
          <w:szCs w:val="28"/>
        </w:rPr>
        <w:t>Загальні умови</w:t>
      </w:r>
    </w:p>
    <w:p w14:paraId="2CBCA965" w14:textId="77777777" w:rsidR="00461D43" w:rsidRPr="00952E3F" w:rsidRDefault="00461D43" w:rsidP="00461D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CBB4941" w14:textId="77777777" w:rsidR="00461D43" w:rsidRPr="00952E3F" w:rsidRDefault="00461D43" w:rsidP="00461D4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52E3F">
        <w:rPr>
          <w:rFonts w:ascii="Times New Roman" w:hAnsi="Times New Roman"/>
          <w:b/>
          <w:sz w:val="28"/>
          <w:szCs w:val="28"/>
        </w:rPr>
        <w:t>1. Основні повноваження командира господарського взводу  територіального управління Служби судової охорони у Донецькій області:</w:t>
      </w:r>
    </w:p>
    <w:p w14:paraId="17F619FC" w14:textId="77777777" w:rsidR="00461D43" w:rsidRPr="00952E3F" w:rsidRDefault="00461D43" w:rsidP="00461D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52E3F">
        <w:rPr>
          <w:rFonts w:ascii="Times New Roman" w:hAnsi="Times New Roman"/>
          <w:sz w:val="28"/>
          <w:szCs w:val="28"/>
          <w:shd w:val="clear" w:color="auto" w:fill="FFFFFF"/>
        </w:rPr>
        <w:t>1) очолює господарський взвод територіального управління, у межах повноважень забезпечує взаємодію з іншими органами влади, підприємствами, установами та організаціями з метою ефективного виконання покладених на територіального управління завдань за напрямом діяльності;</w:t>
      </w:r>
    </w:p>
    <w:p w14:paraId="574F8414" w14:textId="77777777" w:rsidR="00461D43" w:rsidRPr="00952E3F" w:rsidRDefault="00461D43" w:rsidP="00461D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52E3F">
        <w:rPr>
          <w:rFonts w:ascii="Times New Roman" w:hAnsi="Times New Roman"/>
          <w:sz w:val="28"/>
          <w:szCs w:val="28"/>
          <w:shd w:val="clear" w:color="auto" w:fill="FFFFFF"/>
        </w:rPr>
        <w:t>2) систематизує та вдосконалює роботу взводу, впроваджує нові, сучасні методи розміщення та зберігання товарно-матеріальних цінностей;</w:t>
      </w:r>
    </w:p>
    <w:p w14:paraId="208AE190" w14:textId="77777777" w:rsidR="00461D43" w:rsidRPr="00952E3F" w:rsidRDefault="00461D43" w:rsidP="00461D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52E3F">
        <w:rPr>
          <w:rFonts w:ascii="Times New Roman" w:hAnsi="Times New Roman"/>
          <w:sz w:val="28"/>
          <w:szCs w:val="28"/>
          <w:shd w:val="clear" w:color="auto" w:fill="FFFFFF"/>
        </w:rPr>
        <w:t>3) організовує охорону складів, в тому числі технічними засобами охорони;</w:t>
      </w:r>
    </w:p>
    <w:p w14:paraId="0AFC132E" w14:textId="77777777" w:rsidR="00461D43" w:rsidRPr="00952E3F" w:rsidRDefault="00461D43" w:rsidP="00461D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52E3F">
        <w:rPr>
          <w:rFonts w:ascii="Times New Roman" w:hAnsi="Times New Roman"/>
          <w:sz w:val="28"/>
          <w:szCs w:val="28"/>
          <w:shd w:val="clear" w:color="auto" w:fill="FFFFFF"/>
        </w:rPr>
        <w:t>4) організовує систематичні огляди складських приміщень, вживає заходів стосовно своєчасного ремонту під’їзних шляхів, огорожі, дахів, систем вентиляції, технічних засобів охорони;</w:t>
      </w:r>
    </w:p>
    <w:p w14:paraId="0378723A" w14:textId="77777777" w:rsidR="00461D43" w:rsidRPr="00952E3F" w:rsidRDefault="00461D43" w:rsidP="00461D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52E3F">
        <w:rPr>
          <w:rFonts w:ascii="Times New Roman" w:hAnsi="Times New Roman"/>
          <w:sz w:val="28"/>
          <w:szCs w:val="28"/>
          <w:shd w:val="clear" w:color="auto" w:fill="FFFFFF"/>
        </w:rPr>
        <w:t>5) забезпечує ведення облікових книг, видаткових накладних, відомостей, актів приймання-передачі з додержанням всіх правил оформлення прибутково-видаткових документів;</w:t>
      </w:r>
    </w:p>
    <w:p w14:paraId="3EC2DC7C" w14:textId="77777777" w:rsidR="00461D43" w:rsidRPr="00952E3F" w:rsidRDefault="00461D43" w:rsidP="00461D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52E3F">
        <w:rPr>
          <w:rFonts w:ascii="Times New Roman" w:hAnsi="Times New Roman"/>
          <w:sz w:val="28"/>
          <w:szCs w:val="28"/>
          <w:shd w:val="clear" w:color="auto" w:fill="FFFFFF"/>
        </w:rPr>
        <w:t>6) вживає заходів стосовно недопущення крадіжок, нестач та пошкодження товарно-матеріальних цінностей;</w:t>
      </w:r>
    </w:p>
    <w:p w14:paraId="54914A7A" w14:textId="77777777" w:rsidR="00461D43" w:rsidRPr="00952E3F" w:rsidRDefault="00461D43" w:rsidP="00461D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52E3F">
        <w:rPr>
          <w:rFonts w:ascii="Times New Roman" w:hAnsi="Times New Roman"/>
          <w:sz w:val="28"/>
          <w:szCs w:val="28"/>
          <w:shd w:val="clear" w:color="auto" w:fill="FFFFFF"/>
        </w:rPr>
        <w:t>7) організовує службові розслідування при виявленні крадіжок, нестач, порушень умов зберігання, вживає заходів стосовно відшкодування збитків та усунення виявлених недоліків;</w:t>
      </w:r>
    </w:p>
    <w:p w14:paraId="64E30475" w14:textId="77777777" w:rsidR="00461D43" w:rsidRPr="00952E3F" w:rsidRDefault="00461D43" w:rsidP="00461D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52E3F">
        <w:rPr>
          <w:rFonts w:ascii="Times New Roman" w:hAnsi="Times New Roman"/>
          <w:sz w:val="28"/>
          <w:szCs w:val="28"/>
          <w:shd w:val="clear" w:color="auto" w:fill="FFFFFF"/>
        </w:rPr>
        <w:t>8) визначає коло осіб, які приймають участь в проведенні інвентаризації товарно-матеріальних цінностей;</w:t>
      </w:r>
    </w:p>
    <w:p w14:paraId="742EEA0C" w14:textId="77777777" w:rsidR="00461D43" w:rsidRPr="00952E3F" w:rsidRDefault="00461D43" w:rsidP="00461D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52E3F">
        <w:rPr>
          <w:rFonts w:ascii="Times New Roman" w:hAnsi="Times New Roman"/>
          <w:sz w:val="28"/>
          <w:szCs w:val="28"/>
          <w:shd w:val="clear" w:color="auto" w:fill="FFFFFF"/>
        </w:rPr>
        <w:t>9) організовує та проводить своєчасне інструктування працівників відділу з питань дотримання вимог техніки безпеки при виконанні вантажно-розвантажувальних робіт;</w:t>
      </w:r>
    </w:p>
    <w:p w14:paraId="46D5BDA1" w14:textId="77777777" w:rsidR="00461D43" w:rsidRPr="00952E3F" w:rsidRDefault="00461D43" w:rsidP="00461D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52E3F">
        <w:rPr>
          <w:rFonts w:ascii="Times New Roman" w:hAnsi="Times New Roman"/>
          <w:sz w:val="28"/>
          <w:szCs w:val="28"/>
          <w:shd w:val="clear" w:color="auto" w:fill="FFFFFF"/>
        </w:rPr>
        <w:t>10) організовує та проводить інструктаж та практичні заняття з дотримання правил протипожежної безпеки, виконання вимог щодо безпечної експлуатації електрообладнання та електроустановок;</w:t>
      </w:r>
    </w:p>
    <w:p w14:paraId="10D8994A" w14:textId="77777777" w:rsidR="00461D43" w:rsidRPr="00952E3F" w:rsidRDefault="00461D43" w:rsidP="00461D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52E3F">
        <w:rPr>
          <w:rFonts w:ascii="Times New Roman" w:hAnsi="Times New Roman"/>
          <w:sz w:val="28"/>
          <w:szCs w:val="28"/>
          <w:shd w:val="clear" w:color="auto" w:fill="FFFFFF"/>
        </w:rPr>
        <w:t>11)  здійснює контроль за веденням відповідних журналів інструктажів;</w:t>
      </w:r>
      <w:r w:rsidRPr="00952E3F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 </w:t>
      </w:r>
    </w:p>
    <w:p w14:paraId="607D7084" w14:textId="77777777" w:rsidR="00461D43" w:rsidRPr="00952E3F" w:rsidRDefault="00461D43" w:rsidP="00461D4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52E3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952E3F">
        <w:rPr>
          <w:rFonts w:ascii="Times New Roman" w:hAnsi="Times New Roman"/>
          <w:b/>
          <w:sz w:val="28"/>
          <w:szCs w:val="28"/>
        </w:rPr>
        <w:t>2. Умови оплати праці:</w:t>
      </w:r>
    </w:p>
    <w:p w14:paraId="4752607A" w14:textId="77777777" w:rsidR="00461D43" w:rsidRPr="00952E3F" w:rsidRDefault="00461D43" w:rsidP="00461D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lastRenderedPageBreak/>
        <w:t xml:space="preserve">1) посадовий оклад – 3440 </w:t>
      </w:r>
      <w:r w:rsidRPr="00952E3F">
        <w:rPr>
          <w:rFonts w:ascii="Times New Roman" w:hAnsi="Times New Roman"/>
          <w:noProof/>
          <w:sz w:val="28"/>
          <w:szCs w:val="28"/>
        </w:rPr>
        <w:t>гривень відповідно до постанови Кабінету Міністрів України від 03 квітня 2019 року</w:t>
      </w:r>
      <w:r w:rsidRPr="00952E3F">
        <w:rPr>
          <w:rFonts w:ascii="Times New Roman" w:hAnsi="Times New Roman"/>
          <w:sz w:val="28"/>
          <w:szCs w:val="28"/>
        </w:rPr>
        <w:t xml:space="preserve"> № 289 «Про грошове забезпечення співробітників Служби судової охорони» та наказу Голови Служби судової охорони від 27.12.2019 № 281 «Про встановлення посадових окладів співробітникам територіальних підрозділів Служби судової охорони»;</w:t>
      </w:r>
    </w:p>
    <w:p w14:paraId="3E4C1112" w14:textId="77777777" w:rsidR="00461D43" w:rsidRPr="00952E3F" w:rsidRDefault="00461D43" w:rsidP="00461D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>2) 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</w:t>
      </w:r>
    </w:p>
    <w:p w14:paraId="0737B6D6" w14:textId="77777777" w:rsidR="00461D43" w:rsidRPr="00952E3F" w:rsidRDefault="00461D43" w:rsidP="00461D4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7F6DD44E" w14:textId="77777777" w:rsidR="00461D43" w:rsidRPr="00952E3F" w:rsidRDefault="00461D43" w:rsidP="00461D4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52E3F">
        <w:rPr>
          <w:rFonts w:ascii="Times New Roman" w:hAnsi="Times New Roman"/>
          <w:b/>
          <w:sz w:val="28"/>
          <w:szCs w:val="28"/>
          <w:lang w:eastAsia="uk-UA"/>
        </w:rPr>
        <w:t>3. Інформація про строковість чи безстроковість призначення на посаду:</w:t>
      </w:r>
    </w:p>
    <w:p w14:paraId="3376A6C1" w14:textId="77777777" w:rsidR="00461D43" w:rsidRPr="00952E3F" w:rsidRDefault="00461D43" w:rsidP="00461D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952E3F">
        <w:rPr>
          <w:rFonts w:ascii="Times New Roman" w:hAnsi="Times New Roman"/>
          <w:sz w:val="28"/>
          <w:szCs w:val="28"/>
          <w:lang w:eastAsia="uk-UA"/>
        </w:rPr>
        <w:t>безстроково.</w:t>
      </w:r>
    </w:p>
    <w:p w14:paraId="69E7FBAC" w14:textId="77777777" w:rsidR="00461D43" w:rsidRPr="00952E3F" w:rsidRDefault="00461D43" w:rsidP="00461D4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03AEF338" w14:textId="77777777" w:rsidR="00461D43" w:rsidRPr="00952E3F" w:rsidRDefault="00461D43" w:rsidP="00461D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952E3F">
        <w:rPr>
          <w:rFonts w:ascii="Times New Roman" w:hAnsi="Times New Roman"/>
          <w:b/>
          <w:sz w:val="28"/>
          <w:szCs w:val="28"/>
        </w:rPr>
        <w:t>4. Перелік документів, необхідних для участі в конкурсі та строк їх подання:</w:t>
      </w:r>
    </w:p>
    <w:p w14:paraId="69B556E0" w14:textId="77777777" w:rsidR="00461D43" w:rsidRPr="00952E3F" w:rsidRDefault="00461D43" w:rsidP="00461D4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1) 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14:paraId="6CD2BDAB" w14:textId="77777777" w:rsidR="00461D43" w:rsidRPr="00952E3F" w:rsidRDefault="00461D43" w:rsidP="00461D4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2) копія паспорта громадянина України; </w:t>
      </w:r>
    </w:p>
    <w:p w14:paraId="6BC33158" w14:textId="77777777" w:rsidR="00461D43" w:rsidRPr="00952E3F" w:rsidRDefault="00461D43" w:rsidP="00461D4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3) копія (копії) документа (документів) про освіту; </w:t>
      </w:r>
    </w:p>
    <w:p w14:paraId="3A48F049" w14:textId="77777777" w:rsidR="00461D43" w:rsidRPr="00952E3F" w:rsidRDefault="00461D43" w:rsidP="00461D4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4) заповнена особова картка визначеного зразка, автобіографія, фотокартка розміром 30 х 40 мм; </w:t>
      </w:r>
    </w:p>
    <w:p w14:paraId="1B36E8FA" w14:textId="77777777" w:rsidR="00461D43" w:rsidRPr="00952E3F" w:rsidRDefault="00461D43" w:rsidP="00461D4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14:paraId="24948B19" w14:textId="77777777" w:rsidR="00461D43" w:rsidRPr="00952E3F" w:rsidRDefault="00461D43" w:rsidP="00461D4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6) копія трудової книжки (за наявності); </w:t>
      </w:r>
    </w:p>
    <w:p w14:paraId="71A91479" w14:textId="77777777" w:rsidR="00461D43" w:rsidRPr="00952E3F" w:rsidRDefault="00461D43" w:rsidP="00461D4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>7) 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 (форма 086), або медична довідка про відсутність протипоказань до фізичних навантажень.</w:t>
      </w:r>
    </w:p>
    <w:p w14:paraId="7E83505A" w14:textId="77777777" w:rsidR="00461D43" w:rsidRPr="00952E3F" w:rsidRDefault="00461D43" w:rsidP="00461D4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>8) копія військового квитка або посвідчення особи військовослужбовця (для військовозобов’язаних або військовослужбовців);</w:t>
      </w:r>
    </w:p>
    <w:p w14:paraId="0EAE8A34" w14:textId="77777777" w:rsidR="00461D43" w:rsidRPr="00952E3F" w:rsidRDefault="00461D43" w:rsidP="00461D43">
      <w:pPr>
        <w:pStyle w:val="a7"/>
        <w:ind w:firstLine="851"/>
        <w:jc w:val="both"/>
        <w:rPr>
          <w:sz w:val="28"/>
          <w:szCs w:val="28"/>
          <w:lang w:eastAsia="ru-RU"/>
        </w:rPr>
      </w:pPr>
      <w:r w:rsidRPr="00952E3F">
        <w:rPr>
          <w:sz w:val="28"/>
          <w:szCs w:val="28"/>
          <w:lang w:eastAsia="ru-RU"/>
        </w:rPr>
        <w:t>9) копія реєстраційного номера облікової картки платника податків.</w:t>
      </w:r>
    </w:p>
    <w:p w14:paraId="58F8A9F5" w14:textId="77777777" w:rsidR="00461D43" w:rsidRPr="00952E3F" w:rsidRDefault="00461D43" w:rsidP="00461D4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14:paraId="569CF744" w14:textId="77777777" w:rsidR="00461D43" w:rsidRPr="00952E3F" w:rsidRDefault="00461D43" w:rsidP="00461D43">
      <w:pPr>
        <w:spacing w:after="0" w:line="240" w:lineRule="auto"/>
        <w:ind w:firstLine="851"/>
        <w:jc w:val="both"/>
        <w:rPr>
          <w:rStyle w:val="rvts0"/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У відповідності до вимог Закону України «Про забезпечення функціонування української мови як державної» для засвідчення рівня володіння </w:t>
      </w:r>
      <w:r w:rsidRPr="00952E3F">
        <w:rPr>
          <w:rFonts w:ascii="Times New Roman" w:hAnsi="Times New Roman"/>
          <w:sz w:val="28"/>
          <w:szCs w:val="28"/>
        </w:rPr>
        <w:lastRenderedPageBreak/>
        <w:t xml:space="preserve">державною мовою кандидат подає </w:t>
      </w:r>
      <w:r w:rsidRPr="00952E3F">
        <w:rPr>
          <w:rStyle w:val="rvts0"/>
          <w:rFonts w:ascii="Times New Roman" w:hAnsi="Times New Roman"/>
          <w:sz w:val="28"/>
          <w:szCs w:val="28"/>
        </w:rPr>
        <w:t>державний сертифікат про рівень володіння державною мовою, що видається Національною комісією зі стандартів державної мови відповідно до вказаного Закону.</w:t>
      </w:r>
    </w:p>
    <w:p w14:paraId="5EC6CEAF" w14:textId="77777777" w:rsidR="00461D43" w:rsidRPr="00952E3F" w:rsidRDefault="00461D43" w:rsidP="00461D43">
      <w:pPr>
        <w:spacing w:after="0" w:line="240" w:lineRule="auto"/>
        <w:ind w:firstLine="851"/>
        <w:jc w:val="both"/>
        <w:rPr>
          <w:rStyle w:val="rvts0"/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У відповідності до частини 3 статті 54 Закону України «Про Національну поліцію», </w:t>
      </w:r>
      <w:r w:rsidRPr="00952E3F">
        <w:rPr>
          <w:rStyle w:val="rvts0"/>
          <w:rFonts w:ascii="Times New Roman" w:hAnsi="Times New Roman"/>
          <w:sz w:val="28"/>
          <w:szCs w:val="28"/>
        </w:rPr>
        <w:t>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p w14:paraId="0BF3E765" w14:textId="77777777" w:rsidR="00461D43" w:rsidRPr="00952E3F" w:rsidRDefault="00461D43" w:rsidP="00461D4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>На командира господарського взводу територіального управління Служби судової охорони у Донецькій області поширюються обмеження та вимоги, встановлені Законом України «Про запобігання корупції», 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p w14:paraId="2700BCAC" w14:textId="7D51BCE5" w:rsidR="00461D43" w:rsidRPr="00952E3F" w:rsidRDefault="00461D43" w:rsidP="00461D4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52E3F">
        <w:rPr>
          <w:rFonts w:ascii="Times New Roman" w:hAnsi="Times New Roman"/>
          <w:b/>
          <w:sz w:val="28"/>
          <w:szCs w:val="28"/>
        </w:rPr>
        <w:t xml:space="preserve">Документи приймаються з  </w:t>
      </w:r>
      <w:r w:rsidR="003B0CA3" w:rsidRPr="003B0CA3">
        <w:rPr>
          <w:rFonts w:ascii="Times New Roman" w:hAnsi="Times New Roman"/>
          <w:b/>
          <w:sz w:val="28"/>
          <w:szCs w:val="28"/>
          <w:lang w:val="ru-RU"/>
        </w:rPr>
        <w:t>16</w:t>
      </w:r>
      <w:r w:rsidRPr="003B0CA3">
        <w:rPr>
          <w:rFonts w:ascii="Times New Roman" w:hAnsi="Times New Roman"/>
          <w:b/>
          <w:sz w:val="28"/>
          <w:szCs w:val="28"/>
        </w:rPr>
        <w:t xml:space="preserve"> по </w:t>
      </w:r>
      <w:r w:rsidRPr="007D55DB">
        <w:rPr>
          <w:rFonts w:ascii="Times New Roman" w:hAnsi="Times New Roman"/>
          <w:b/>
          <w:sz w:val="28"/>
          <w:szCs w:val="28"/>
          <w:lang w:val="ru-RU"/>
        </w:rPr>
        <w:t>2</w:t>
      </w:r>
      <w:r w:rsidR="003B0CA3">
        <w:rPr>
          <w:rFonts w:ascii="Times New Roman" w:hAnsi="Times New Roman"/>
          <w:b/>
          <w:sz w:val="28"/>
          <w:szCs w:val="28"/>
          <w:lang w:val="ru-RU"/>
        </w:rPr>
        <w:t>5</w:t>
      </w:r>
      <w:r w:rsidRPr="007D55DB">
        <w:rPr>
          <w:rFonts w:ascii="Times New Roman" w:hAnsi="Times New Roman"/>
          <w:b/>
          <w:sz w:val="28"/>
          <w:szCs w:val="28"/>
        </w:rPr>
        <w:t xml:space="preserve"> </w:t>
      </w:r>
      <w:r w:rsidRPr="007D55DB">
        <w:rPr>
          <w:rFonts w:ascii="Times New Roman" w:hAnsi="Times New Roman"/>
          <w:b/>
          <w:sz w:val="28"/>
          <w:szCs w:val="28"/>
          <w:lang w:val="ru-RU"/>
        </w:rPr>
        <w:t>вересня</w:t>
      </w:r>
      <w:r w:rsidRPr="007D55DB">
        <w:rPr>
          <w:rFonts w:ascii="Times New Roman" w:hAnsi="Times New Roman"/>
          <w:b/>
          <w:sz w:val="28"/>
          <w:szCs w:val="28"/>
        </w:rPr>
        <w:t xml:space="preserve"> 2024 року (включно), з 08.00 год. до 17.00 год., </w:t>
      </w:r>
      <w:r w:rsidRPr="00952E3F">
        <w:rPr>
          <w:rFonts w:ascii="Times New Roman" w:hAnsi="Times New Roman"/>
          <w:b/>
          <w:sz w:val="28"/>
          <w:szCs w:val="28"/>
        </w:rPr>
        <w:t xml:space="preserve">за </w:t>
      </w:r>
      <w:proofErr w:type="spellStart"/>
      <w:r w:rsidRPr="00952E3F">
        <w:rPr>
          <w:rFonts w:ascii="Times New Roman" w:hAnsi="Times New Roman"/>
          <w:b/>
          <w:sz w:val="28"/>
          <w:szCs w:val="28"/>
        </w:rPr>
        <w:t>адресою</w:t>
      </w:r>
      <w:proofErr w:type="spellEnd"/>
      <w:r w:rsidRPr="00952E3F">
        <w:rPr>
          <w:rFonts w:ascii="Times New Roman" w:hAnsi="Times New Roman"/>
          <w:b/>
          <w:sz w:val="28"/>
          <w:szCs w:val="28"/>
        </w:rPr>
        <w:t xml:space="preserve">: Донецька область, м. Дружківка,  вул. </w:t>
      </w:r>
      <w:r>
        <w:rPr>
          <w:rFonts w:ascii="Times New Roman" w:hAnsi="Times New Roman"/>
          <w:b/>
          <w:sz w:val="28"/>
          <w:szCs w:val="28"/>
        </w:rPr>
        <w:t>Пилипенка Віталія</w:t>
      </w:r>
      <w:r w:rsidRPr="00952E3F">
        <w:rPr>
          <w:rFonts w:ascii="Times New Roman" w:hAnsi="Times New Roman"/>
          <w:b/>
          <w:sz w:val="28"/>
          <w:szCs w:val="28"/>
        </w:rPr>
        <w:t xml:space="preserve">, 43. </w:t>
      </w:r>
    </w:p>
    <w:p w14:paraId="6252E80D" w14:textId="77777777" w:rsidR="00461D43" w:rsidRPr="00952E3F" w:rsidRDefault="00461D43" w:rsidP="00461D43">
      <w:pPr>
        <w:spacing w:after="0" w:line="240" w:lineRule="auto"/>
        <w:ind w:firstLine="773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b/>
          <w:sz w:val="28"/>
          <w:szCs w:val="28"/>
        </w:rPr>
        <w:t>Електронною поштою на адресу: vrp.dn@sso.gov.ua</w:t>
      </w:r>
    </w:p>
    <w:p w14:paraId="219D2533" w14:textId="77777777" w:rsidR="00461D43" w:rsidRPr="00952E3F" w:rsidRDefault="00461D43" w:rsidP="00461D4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952E3F">
        <w:rPr>
          <w:rFonts w:ascii="Times New Roman" w:hAnsi="Times New Roman"/>
          <w:b/>
          <w:sz w:val="28"/>
          <w:szCs w:val="28"/>
        </w:rPr>
        <w:t xml:space="preserve">5. Місце, дата та час початку проведення конкурсу: </w:t>
      </w:r>
    </w:p>
    <w:p w14:paraId="24A8CD47" w14:textId="70759948" w:rsidR="00461D43" w:rsidRPr="007D55DB" w:rsidRDefault="003B0CA3" w:rsidP="00461D4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="00461D43" w:rsidRPr="00952E3F">
        <w:rPr>
          <w:rFonts w:ascii="Times New Roman" w:hAnsi="Times New Roman"/>
          <w:b/>
          <w:sz w:val="28"/>
          <w:szCs w:val="28"/>
        </w:rPr>
        <w:t xml:space="preserve">Полтавська область, м. Полтава,  вул. Сінна, 16 </w:t>
      </w:r>
    </w:p>
    <w:p w14:paraId="7AD7D5A9" w14:textId="3F9AC307" w:rsidR="00461D43" w:rsidRDefault="003B0CA3" w:rsidP="00461D4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952E3F">
        <w:rPr>
          <w:rFonts w:ascii="Times New Roman" w:hAnsi="Times New Roman"/>
          <w:b/>
          <w:sz w:val="28"/>
          <w:szCs w:val="28"/>
        </w:rPr>
        <w:t xml:space="preserve">Донецька область, м. Дружківка,  вул. </w:t>
      </w:r>
      <w:r>
        <w:rPr>
          <w:rFonts w:ascii="Times New Roman" w:hAnsi="Times New Roman"/>
          <w:b/>
          <w:sz w:val="28"/>
          <w:szCs w:val="28"/>
        </w:rPr>
        <w:t>Пилипенка Віталія</w:t>
      </w:r>
      <w:r w:rsidRPr="00952E3F">
        <w:rPr>
          <w:rFonts w:ascii="Times New Roman" w:hAnsi="Times New Roman"/>
          <w:b/>
          <w:sz w:val="28"/>
          <w:szCs w:val="28"/>
        </w:rPr>
        <w:t>, 43</w:t>
      </w:r>
    </w:p>
    <w:p w14:paraId="091F3C0B" w14:textId="6BDBC13E" w:rsidR="003B0CA3" w:rsidRDefault="003B0CA3" w:rsidP="003B0CA3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</w:rPr>
      </w:pPr>
      <w:r w:rsidRPr="00952E3F">
        <w:rPr>
          <w:rFonts w:ascii="Times New Roman" w:eastAsia="Times New Roman" w:hAnsi="Times New Roman"/>
          <w:b/>
          <w:sz w:val="28"/>
          <w:szCs w:val="28"/>
        </w:rPr>
        <w:t>з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952E3F">
        <w:rPr>
          <w:rFonts w:ascii="Times New Roman" w:eastAsia="Times New Roman" w:hAnsi="Times New Roman"/>
          <w:b/>
          <w:sz w:val="28"/>
          <w:szCs w:val="28"/>
        </w:rPr>
        <w:t xml:space="preserve"> 09.00 год. </w:t>
      </w:r>
      <w:r w:rsidRPr="007D55DB">
        <w:rPr>
          <w:rFonts w:ascii="Times New Roman" w:hAnsi="Times New Roman"/>
          <w:b/>
          <w:sz w:val="28"/>
          <w:szCs w:val="28"/>
        </w:rPr>
        <w:t xml:space="preserve">30 </w:t>
      </w:r>
      <w:r w:rsidRPr="007D55DB">
        <w:rPr>
          <w:rFonts w:ascii="Times New Roman" w:hAnsi="Times New Roman"/>
          <w:b/>
          <w:sz w:val="28"/>
          <w:szCs w:val="28"/>
          <w:lang w:val="ru-RU"/>
        </w:rPr>
        <w:t>вересня</w:t>
      </w:r>
      <w:r w:rsidRPr="007D55DB"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 2024</w:t>
      </w:r>
      <w:r w:rsidRPr="007D55DB">
        <w:rPr>
          <w:rFonts w:ascii="Times New Roman" w:eastAsia="Times New Roman" w:hAnsi="Times New Roman"/>
          <w:b/>
          <w:sz w:val="28"/>
          <w:szCs w:val="28"/>
        </w:rPr>
        <w:t> року.</w:t>
      </w:r>
    </w:p>
    <w:p w14:paraId="2D1CDE21" w14:textId="77777777" w:rsidR="003B0CA3" w:rsidRPr="00952E3F" w:rsidRDefault="003B0CA3" w:rsidP="003B0CA3">
      <w:pPr>
        <w:spacing w:after="0" w:line="240" w:lineRule="auto"/>
        <w:ind w:firstLine="709"/>
        <w:rPr>
          <w:color w:val="FF0000"/>
          <w:sz w:val="28"/>
          <w:szCs w:val="28"/>
          <w:lang w:eastAsia="ru-RU"/>
        </w:rPr>
      </w:pPr>
    </w:p>
    <w:p w14:paraId="452CAF6D" w14:textId="77777777" w:rsidR="00461D43" w:rsidRPr="00952E3F" w:rsidRDefault="00461D43" w:rsidP="00461D43">
      <w:pPr>
        <w:pStyle w:val="a7"/>
        <w:ind w:firstLine="709"/>
        <w:jc w:val="both"/>
        <w:rPr>
          <w:color w:val="FF0000"/>
          <w:sz w:val="28"/>
          <w:szCs w:val="28"/>
          <w:lang w:eastAsia="ru-RU"/>
        </w:rPr>
      </w:pPr>
      <w:r w:rsidRPr="00952E3F">
        <w:rPr>
          <w:b/>
          <w:sz w:val="28"/>
          <w:szCs w:val="28"/>
          <w:lang w:eastAsia="ru-RU"/>
        </w:rPr>
        <w:t>6. Прізвище, ім’я та по батькові, номер телефону та адреса електронної пошти особи, яка надає додаткову інформацію з питань проведення конкурсу</w:t>
      </w:r>
      <w:r w:rsidRPr="00952E3F">
        <w:rPr>
          <w:sz w:val="28"/>
          <w:szCs w:val="28"/>
          <w:lang w:eastAsia="ru-RU"/>
        </w:rPr>
        <w:t xml:space="preserve">: </w:t>
      </w:r>
    </w:p>
    <w:p w14:paraId="5E52CC53" w14:textId="77777777" w:rsidR="00461D43" w:rsidRPr="00952E3F" w:rsidRDefault="00461D43" w:rsidP="00461D43">
      <w:pPr>
        <w:pStyle w:val="a7"/>
        <w:ind w:firstLine="709"/>
        <w:jc w:val="both"/>
        <w:rPr>
          <w:color w:val="FF0000"/>
          <w:sz w:val="28"/>
          <w:szCs w:val="28"/>
          <w:lang w:val="ru-RU"/>
        </w:rPr>
      </w:pPr>
      <w:proofErr w:type="spellStart"/>
      <w:r w:rsidRPr="00952E3F">
        <w:rPr>
          <w:sz w:val="28"/>
          <w:szCs w:val="28"/>
          <w:lang w:eastAsia="ru-RU"/>
        </w:rPr>
        <w:t>Галець</w:t>
      </w:r>
      <w:proofErr w:type="spellEnd"/>
      <w:r w:rsidRPr="00952E3F">
        <w:rPr>
          <w:sz w:val="28"/>
          <w:szCs w:val="28"/>
          <w:lang w:eastAsia="ru-RU"/>
        </w:rPr>
        <w:t xml:space="preserve"> Андрій Вікторович, 0505783617,</w:t>
      </w:r>
      <w:r w:rsidRPr="00952E3F">
        <w:rPr>
          <w:sz w:val="28"/>
          <w:szCs w:val="28"/>
        </w:rPr>
        <w:t xml:space="preserve"> </w:t>
      </w:r>
      <w:proofErr w:type="spellStart"/>
      <w:r w:rsidRPr="00952E3F">
        <w:rPr>
          <w:sz w:val="28"/>
          <w:szCs w:val="28"/>
          <w:lang w:eastAsia="ru-RU"/>
        </w:rPr>
        <w:t>ел</w:t>
      </w:r>
      <w:proofErr w:type="spellEnd"/>
      <w:r w:rsidRPr="00952E3F">
        <w:rPr>
          <w:sz w:val="28"/>
          <w:szCs w:val="28"/>
          <w:lang w:eastAsia="ru-RU"/>
        </w:rPr>
        <w:t xml:space="preserve">. адреса: </w:t>
      </w:r>
      <w:r w:rsidRPr="00952E3F">
        <w:rPr>
          <w:b/>
          <w:sz w:val="28"/>
          <w:szCs w:val="28"/>
        </w:rPr>
        <w:t>vrp.dn@sso.gov.ua</w:t>
      </w:r>
    </w:p>
    <w:p w14:paraId="2975834A" w14:textId="77777777" w:rsidR="00461D43" w:rsidRPr="00952E3F" w:rsidRDefault="00461D43" w:rsidP="00461D43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9768" w:type="dxa"/>
        <w:tblInd w:w="108" w:type="dxa"/>
        <w:tblLook w:val="00A0" w:firstRow="1" w:lastRow="0" w:firstColumn="1" w:lastColumn="0" w:noHBand="0" w:noVBand="0"/>
      </w:tblPr>
      <w:tblGrid>
        <w:gridCol w:w="4008"/>
        <w:gridCol w:w="24"/>
        <w:gridCol w:w="5736"/>
      </w:tblGrid>
      <w:tr w:rsidR="00461D43" w:rsidRPr="00952E3F" w14:paraId="5F0F28D7" w14:textId="77777777" w:rsidTr="00F40EA3">
        <w:trPr>
          <w:trHeight w:val="408"/>
        </w:trPr>
        <w:tc>
          <w:tcPr>
            <w:tcW w:w="9768" w:type="dxa"/>
            <w:gridSpan w:val="3"/>
          </w:tcPr>
          <w:p w14:paraId="1C3A8062" w14:textId="77777777" w:rsidR="00461D43" w:rsidRPr="005879E0" w:rsidRDefault="00461D43" w:rsidP="00F40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br w:type="page"/>
            </w:r>
            <w:r w:rsidRPr="005879E0">
              <w:rPr>
                <w:rFonts w:ascii="Times New Roman" w:hAnsi="Times New Roman"/>
                <w:b/>
                <w:sz w:val="28"/>
                <w:szCs w:val="28"/>
              </w:rPr>
              <w:t>Кваліфікаційні вимоги</w:t>
            </w:r>
          </w:p>
          <w:p w14:paraId="0B5BE28E" w14:textId="77777777" w:rsidR="00461D43" w:rsidRPr="005879E0" w:rsidRDefault="00461D43" w:rsidP="00F40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61D43" w:rsidRPr="00952E3F" w14:paraId="4CFC0A2D" w14:textId="77777777" w:rsidTr="00F40EA3">
        <w:trPr>
          <w:trHeight w:val="408"/>
        </w:trPr>
        <w:tc>
          <w:tcPr>
            <w:tcW w:w="4032" w:type="dxa"/>
            <w:gridSpan w:val="2"/>
          </w:tcPr>
          <w:p w14:paraId="639EB657" w14:textId="77777777" w:rsidR="00461D43" w:rsidRPr="005879E0" w:rsidRDefault="00461D43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1. Освіта</w:t>
            </w:r>
          </w:p>
        </w:tc>
        <w:tc>
          <w:tcPr>
            <w:tcW w:w="5736" w:type="dxa"/>
          </w:tcPr>
          <w:p w14:paraId="5AC61992" w14:textId="77777777" w:rsidR="00461D43" w:rsidRPr="005879E0" w:rsidRDefault="00461D43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ступінь вищої освіти – не нижче молодшого бакалавра</w:t>
            </w:r>
          </w:p>
          <w:p w14:paraId="7CCFDA71" w14:textId="77777777" w:rsidR="00461D43" w:rsidRPr="005879E0" w:rsidRDefault="00461D43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1D43" w:rsidRPr="00952E3F" w14:paraId="55FB8E0F" w14:textId="77777777" w:rsidTr="00F40EA3">
        <w:trPr>
          <w:trHeight w:val="408"/>
        </w:trPr>
        <w:tc>
          <w:tcPr>
            <w:tcW w:w="4032" w:type="dxa"/>
            <w:gridSpan w:val="2"/>
          </w:tcPr>
          <w:p w14:paraId="7C1F3430" w14:textId="77777777" w:rsidR="00461D43" w:rsidRPr="005879E0" w:rsidRDefault="00461D43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2. Досвід роботи</w:t>
            </w:r>
          </w:p>
        </w:tc>
        <w:tc>
          <w:tcPr>
            <w:tcW w:w="5736" w:type="dxa"/>
          </w:tcPr>
          <w:p w14:paraId="54221F74" w14:textId="77777777" w:rsidR="00461D43" w:rsidRPr="005879E0" w:rsidRDefault="00461D43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iCs/>
                <w:sz w:val="28"/>
                <w:szCs w:val="28"/>
              </w:rPr>
              <w:t>досвід роботи в державних органах влади, органах системи правосуддя правоохоронних органах, військових формуваннях– не менше ніж 1 рік;</w:t>
            </w:r>
          </w:p>
          <w:p w14:paraId="3C1D9575" w14:textId="77777777" w:rsidR="00461D43" w:rsidRPr="005879E0" w:rsidRDefault="00461D43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1D43" w:rsidRPr="00952E3F" w14:paraId="3BDC5951" w14:textId="77777777" w:rsidTr="00F40EA3">
        <w:trPr>
          <w:trHeight w:val="408"/>
        </w:trPr>
        <w:tc>
          <w:tcPr>
            <w:tcW w:w="4032" w:type="dxa"/>
            <w:gridSpan w:val="2"/>
          </w:tcPr>
          <w:p w14:paraId="2E85A626" w14:textId="77777777" w:rsidR="00461D43" w:rsidRPr="005879E0" w:rsidRDefault="00461D43" w:rsidP="00F40EA3">
            <w:pPr>
              <w:spacing w:after="0" w:line="240" w:lineRule="auto"/>
              <w:ind w:right="-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3. Володіння державною мовою</w:t>
            </w:r>
          </w:p>
        </w:tc>
        <w:tc>
          <w:tcPr>
            <w:tcW w:w="5736" w:type="dxa"/>
          </w:tcPr>
          <w:p w14:paraId="5843CB55" w14:textId="77777777" w:rsidR="00461D43" w:rsidRPr="005879E0" w:rsidRDefault="00461D43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вільне володіння державною мовою.</w:t>
            </w:r>
          </w:p>
        </w:tc>
      </w:tr>
      <w:tr w:rsidR="00461D43" w:rsidRPr="00952E3F" w14:paraId="0969B1EE" w14:textId="77777777" w:rsidTr="00F40EA3">
        <w:trPr>
          <w:trHeight w:val="408"/>
        </w:trPr>
        <w:tc>
          <w:tcPr>
            <w:tcW w:w="9768" w:type="dxa"/>
            <w:gridSpan w:val="3"/>
          </w:tcPr>
          <w:p w14:paraId="0F5B3F50" w14:textId="77777777" w:rsidR="00461D43" w:rsidRPr="005879E0" w:rsidRDefault="00461D43" w:rsidP="00F40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879E0">
              <w:rPr>
                <w:rFonts w:ascii="Times New Roman" w:hAnsi="Times New Roman"/>
                <w:b/>
                <w:sz w:val="28"/>
                <w:szCs w:val="28"/>
              </w:rPr>
              <w:t>Вимоги до компетентності</w:t>
            </w:r>
          </w:p>
          <w:p w14:paraId="3A988D18" w14:textId="77777777" w:rsidR="00461D43" w:rsidRPr="005879E0" w:rsidRDefault="00461D43" w:rsidP="00F40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61D43" w:rsidRPr="00952E3F" w14:paraId="0ECF9E2D" w14:textId="77777777" w:rsidTr="00F40EA3">
        <w:trPr>
          <w:trHeight w:val="408"/>
        </w:trPr>
        <w:tc>
          <w:tcPr>
            <w:tcW w:w="4008" w:type="dxa"/>
          </w:tcPr>
          <w:p w14:paraId="36DBB3A1" w14:textId="77777777" w:rsidR="00461D43" w:rsidRPr="005879E0" w:rsidRDefault="00461D43" w:rsidP="00F40E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1. Наявність лідерських якостей</w:t>
            </w:r>
          </w:p>
        </w:tc>
        <w:tc>
          <w:tcPr>
            <w:tcW w:w="5760" w:type="dxa"/>
            <w:gridSpan w:val="2"/>
            <w:shd w:val="clear" w:color="auto" w:fill="FFFFFF"/>
          </w:tcPr>
          <w:p w14:paraId="2586FBDC" w14:textId="77777777" w:rsidR="00461D43" w:rsidRPr="005879E0" w:rsidRDefault="00461D43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організація роботи та контроль;</w:t>
            </w:r>
          </w:p>
          <w:p w14:paraId="4678EEA1" w14:textId="77777777" w:rsidR="00461D43" w:rsidRPr="005879E0" w:rsidRDefault="00461D43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управління людськими ресурсами;</w:t>
            </w:r>
          </w:p>
          <w:p w14:paraId="286769CF" w14:textId="77777777" w:rsidR="00461D43" w:rsidRPr="005879E0" w:rsidRDefault="00461D43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вміння мотивувати підлеглих;</w:t>
            </w:r>
          </w:p>
          <w:p w14:paraId="22530371" w14:textId="77777777" w:rsidR="00461D43" w:rsidRPr="005879E0" w:rsidRDefault="00461D43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багатофункціональність;</w:t>
            </w:r>
          </w:p>
          <w:p w14:paraId="65B7C656" w14:textId="77777777" w:rsidR="00461D43" w:rsidRPr="005879E0" w:rsidRDefault="00461D43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lastRenderedPageBreak/>
              <w:t>досягнення кінцевих результатів</w:t>
            </w:r>
          </w:p>
          <w:p w14:paraId="5640CB99" w14:textId="77777777" w:rsidR="00461D43" w:rsidRPr="005879E0" w:rsidRDefault="00461D43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1D43" w:rsidRPr="00952E3F" w14:paraId="0A1CD9C2" w14:textId="77777777" w:rsidTr="00F40EA3">
        <w:trPr>
          <w:trHeight w:val="408"/>
        </w:trPr>
        <w:tc>
          <w:tcPr>
            <w:tcW w:w="4008" w:type="dxa"/>
          </w:tcPr>
          <w:p w14:paraId="4DF3E5E9" w14:textId="77777777" w:rsidR="00461D43" w:rsidRPr="005879E0" w:rsidRDefault="00461D43" w:rsidP="00F40E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lastRenderedPageBreak/>
              <w:t>2. Вміння працювати в колективі</w:t>
            </w:r>
          </w:p>
        </w:tc>
        <w:tc>
          <w:tcPr>
            <w:tcW w:w="5760" w:type="dxa"/>
            <w:gridSpan w:val="2"/>
            <w:shd w:val="clear" w:color="auto" w:fill="FFFFFF"/>
          </w:tcPr>
          <w:p w14:paraId="20C7F303" w14:textId="77777777" w:rsidR="00461D43" w:rsidRPr="005879E0" w:rsidRDefault="00461D43" w:rsidP="00F40EA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щирість та відкритість;</w:t>
            </w:r>
          </w:p>
          <w:p w14:paraId="31C28BFD" w14:textId="77777777" w:rsidR="00461D43" w:rsidRPr="005879E0" w:rsidRDefault="00461D43" w:rsidP="00F40EA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орієнтація на досягнення ефективного результату діяльності підрозділу;</w:t>
            </w:r>
          </w:p>
          <w:p w14:paraId="0F8130D8" w14:textId="77777777" w:rsidR="00461D43" w:rsidRPr="005879E0" w:rsidRDefault="00461D43" w:rsidP="00F40EA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рівне ставлення та повага до колег</w:t>
            </w:r>
          </w:p>
          <w:p w14:paraId="6A3B9054" w14:textId="77777777" w:rsidR="00461D43" w:rsidRPr="005879E0" w:rsidRDefault="00461D43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461D43" w:rsidRPr="00952E3F" w14:paraId="74AD3591" w14:textId="77777777" w:rsidTr="00F40EA3">
        <w:trPr>
          <w:trHeight w:val="408"/>
        </w:trPr>
        <w:tc>
          <w:tcPr>
            <w:tcW w:w="4008" w:type="dxa"/>
          </w:tcPr>
          <w:p w14:paraId="0FDAA8E4" w14:textId="77777777" w:rsidR="00461D43" w:rsidRPr="005879E0" w:rsidRDefault="00461D43" w:rsidP="00F40E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3. Аналітичні здібності</w:t>
            </w:r>
          </w:p>
        </w:tc>
        <w:tc>
          <w:tcPr>
            <w:tcW w:w="5760" w:type="dxa"/>
            <w:gridSpan w:val="2"/>
            <w:shd w:val="clear" w:color="auto" w:fill="FFFFFF"/>
          </w:tcPr>
          <w:p w14:paraId="528DFC42" w14:textId="77777777" w:rsidR="00461D43" w:rsidRPr="005879E0" w:rsidRDefault="00461D43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здатність систематизувати, узагальнювати інформацію;</w:t>
            </w:r>
          </w:p>
          <w:p w14:paraId="2C134A1E" w14:textId="77777777" w:rsidR="00461D43" w:rsidRPr="005879E0" w:rsidRDefault="00461D43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гнучкість;</w:t>
            </w:r>
          </w:p>
          <w:p w14:paraId="7B0F2814" w14:textId="77777777" w:rsidR="00461D43" w:rsidRPr="005879E0" w:rsidRDefault="00461D43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проникливість</w:t>
            </w:r>
          </w:p>
          <w:p w14:paraId="0F81768A" w14:textId="77777777" w:rsidR="00461D43" w:rsidRPr="005879E0" w:rsidRDefault="00461D43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1D43" w:rsidRPr="00952E3F" w14:paraId="50DC4F44" w14:textId="77777777" w:rsidTr="00F40EA3">
        <w:trPr>
          <w:trHeight w:val="408"/>
        </w:trPr>
        <w:tc>
          <w:tcPr>
            <w:tcW w:w="4008" w:type="dxa"/>
          </w:tcPr>
          <w:p w14:paraId="33ECE6AD" w14:textId="77777777" w:rsidR="00461D43" w:rsidRPr="005879E0" w:rsidRDefault="00461D43" w:rsidP="00F40E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4. Особистісні компетенції</w:t>
            </w:r>
          </w:p>
        </w:tc>
        <w:tc>
          <w:tcPr>
            <w:tcW w:w="5760" w:type="dxa"/>
            <w:gridSpan w:val="2"/>
            <w:shd w:val="clear" w:color="auto" w:fill="FFFFFF"/>
          </w:tcPr>
          <w:p w14:paraId="225A3D03" w14:textId="77777777" w:rsidR="00461D43" w:rsidRPr="005879E0" w:rsidRDefault="00461D43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комунікабельність, принциповість, рішучість та наполегливість під час виконання поставлених завдань;</w:t>
            </w:r>
          </w:p>
          <w:p w14:paraId="7AE35E79" w14:textId="77777777" w:rsidR="00461D43" w:rsidRPr="005879E0" w:rsidRDefault="00461D43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системність;</w:t>
            </w:r>
          </w:p>
          <w:p w14:paraId="7FAC459C" w14:textId="77777777" w:rsidR="00461D43" w:rsidRPr="005879E0" w:rsidRDefault="00461D43" w:rsidP="00F40EA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самоорганізація та саморозвиток;</w:t>
            </w:r>
          </w:p>
          <w:p w14:paraId="0EF7630B" w14:textId="77777777" w:rsidR="00461D43" w:rsidRPr="005879E0" w:rsidRDefault="00461D43" w:rsidP="00F40EA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політична нейтральність</w:t>
            </w:r>
          </w:p>
          <w:p w14:paraId="439F49BA" w14:textId="77777777" w:rsidR="00461D43" w:rsidRPr="005879E0" w:rsidRDefault="00461D43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1D43" w:rsidRPr="00952E3F" w14:paraId="3DD9F946" w14:textId="77777777" w:rsidTr="00F40EA3">
        <w:trPr>
          <w:trHeight w:val="408"/>
        </w:trPr>
        <w:tc>
          <w:tcPr>
            <w:tcW w:w="4008" w:type="dxa"/>
          </w:tcPr>
          <w:p w14:paraId="2ED9D6B8" w14:textId="77777777" w:rsidR="00461D43" w:rsidRPr="005879E0" w:rsidRDefault="00461D43" w:rsidP="00F40E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 xml:space="preserve">5. Робота з інформацією </w:t>
            </w:r>
          </w:p>
        </w:tc>
        <w:tc>
          <w:tcPr>
            <w:tcW w:w="5760" w:type="dxa"/>
            <w:gridSpan w:val="2"/>
          </w:tcPr>
          <w:p w14:paraId="760F23B6" w14:textId="77777777" w:rsidR="00461D43" w:rsidRPr="005879E0" w:rsidRDefault="00461D43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знання основ законодавства про інформацію.</w:t>
            </w:r>
          </w:p>
        </w:tc>
      </w:tr>
      <w:tr w:rsidR="00461D43" w:rsidRPr="00952E3F" w14:paraId="381ABD25" w14:textId="77777777" w:rsidTr="00F40EA3">
        <w:trPr>
          <w:trHeight w:val="408"/>
        </w:trPr>
        <w:tc>
          <w:tcPr>
            <w:tcW w:w="4008" w:type="dxa"/>
          </w:tcPr>
          <w:p w14:paraId="6E3CCB84" w14:textId="77777777" w:rsidR="00461D43" w:rsidRPr="005879E0" w:rsidRDefault="00461D43" w:rsidP="00F40E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60" w:type="dxa"/>
            <w:gridSpan w:val="2"/>
          </w:tcPr>
          <w:p w14:paraId="2D588608" w14:textId="77777777" w:rsidR="00461D43" w:rsidRPr="005879E0" w:rsidRDefault="00461D43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1D43" w:rsidRPr="00952E3F" w14:paraId="198F1FE6" w14:textId="77777777" w:rsidTr="00F40EA3">
        <w:trPr>
          <w:trHeight w:val="408"/>
        </w:trPr>
        <w:tc>
          <w:tcPr>
            <w:tcW w:w="9768" w:type="dxa"/>
            <w:gridSpan w:val="3"/>
          </w:tcPr>
          <w:p w14:paraId="74D6FEEB" w14:textId="77777777" w:rsidR="00461D43" w:rsidRPr="005879E0" w:rsidRDefault="00461D43" w:rsidP="00F40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879E0">
              <w:rPr>
                <w:rFonts w:ascii="Times New Roman" w:hAnsi="Times New Roman"/>
                <w:b/>
                <w:sz w:val="28"/>
                <w:szCs w:val="28"/>
              </w:rPr>
              <w:t>Професійні знання</w:t>
            </w:r>
          </w:p>
          <w:p w14:paraId="76FE6C56" w14:textId="77777777" w:rsidR="00461D43" w:rsidRPr="005879E0" w:rsidRDefault="00461D43" w:rsidP="00F40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61D43" w:rsidRPr="00952E3F" w14:paraId="16253530" w14:textId="77777777" w:rsidTr="00F40EA3">
        <w:trPr>
          <w:trHeight w:val="408"/>
        </w:trPr>
        <w:tc>
          <w:tcPr>
            <w:tcW w:w="4008" w:type="dxa"/>
          </w:tcPr>
          <w:p w14:paraId="22C76963" w14:textId="77777777" w:rsidR="00461D43" w:rsidRPr="005879E0" w:rsidRDefault="00461D43" w:rsidP="00F40E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1. Знання законодавства</w:t>
            </w:r>
          </w:p>
        </w:tc>
        <w:tc>
          <w:tcPr>
            <w:tcW w:w="5760" w:type="dxa"/>
            <w:gridSpan w:val="2"/>
          </w:tcPr>
          <w:p w14:paraId="5722C298" w14:textId="77777777" w:rsidR="00461D43" w:rsidRPr="005879E0" w:rsidRDefault="00461D43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знання Конституції України, законів України «Про судоустрій і статус суддів», «Про Національну поліцію», «Про запобігання корупції»</w:t>
            </w:r>
          </w:p>
          <w:p w14:paraId="6B9033EE" w14:textId="77777777" w:rsidR="00461D43" w:rsidRPr="005879E0" w:rsidRDefault="00461D43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1D43" w:rsidRPr="00952E3F" w14:paraId="7CBCCEEB" w14:textId="77777777" w:rsidTr="00F40EA3">
        <w:trPr>
          <w:trHeight w:val="408"/>
        </w:trPr>
        <w:tc>
          <w:tcPr>
            <w:tcW w:w="4008" w:type="dxa"/>
          </w:tcPr>
          <w:p w14:paraId="2C763281" w14:textId="77777777" w:rsidR="00461D43" w:rsidRPr="005879E0" w:rsidRDefault="00461D43" w:rsidP="00F40E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 xml:space="preserve">2. Знання спеціального законодавства </w:t>
            </w:r>
          </w:p>
        </w:tc>
        <w:tc>
          <w:tcPr>
            <w:tcW w:w="5760" w:type="dxa"/>
            <w:gridSpan w:val="2"/>
          </w:tcPr>
          <w:p w14:paraId="4D7C3DF4" w14:textId="77777777" w:rsidR="00461D43" w:rsidRPr="005879E0" w:rsidRDefault="00461D43" w:rsidP="00F40EA3">
            <w:pPr>
              <w:spacing w:after="0" w:line="240" w:lineRule="auto"/>
              <w:ind w:left="-5" w:right="9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знання:</w:t>
            </w:r>
          </w:p>
          <w:p w14:paraId="3261913C" w14:textId="77777777" w:rsidR="00461D43" w:rsidRPr="005879E0" w:rsidRDefault="00461D43" w:rsidP="00F40EA3">
            <w:pPr>
              <w:spacing w:after="0" w:line="240" w:lineRule="auto"/>
              <w:ind w:left="-5" w:right="9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 xml:space="preserve">Кримінального кодексу України, Кримінального процесуального кодексу України, Кодексу України про адміністративні правопорушення, </w:t>
            </w:r>
          </w:p>
          <w:p w14:paraId="640D6B3C" w14:textId="77777777" w:rsidR="00461D43" w:rsidRPr="005879E0" w:rsidRDefault="00461D43" w:rsidP="00F40EA3">
            <w:pPr>
              <w:spacing w:after="0" w:line="240" w:lineRule="auto"/>
              <w:ind w:left="-5" w:right="96" w:hanging="13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законів України «Про звернення громадян», «Про доступ до публічної інформації», «Про інформацію», «Про очищення влади», «Про захист персональних даних», «Про статус народного депутата»;</w:t>
            </w:r>
          </w:p>
          <w:p w14:paraId="71D7BEBA" w14:textId="77777777" w:rsidR="00461D43" w:rsidRPr="005879E0" w:rsidRDefault="00461D43" w:rsidP="00F40EA3">
            <w:pPr>
              <w:spacing w:after="0" w:line="240" w:lineRule="auto"/>
              <w:ind w:left="-5" w:right="96" w:hanging="13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рішень Ради суддів України, наказів Державної судової адміністрації України з питань організаційного забезпечення діяльності Служби судової охорони; законодавства щодо зберігання товаро – матеріальних цінностей.</w:t>
            </w:r>
          </w:p>
        </w:tc>
      </w:tr>
    </w:tbl>
    <w:p w14:paraId="0463CD47" w14:textId="77777777" w:rsidR="00461D43" w:rsidRPr="00952E3F" w:rsidRDefault="00461D43" w:rsidP="00461D43">
      <w:pPr>
        <w:spacing w:after="0" w:line="240" w:lineRule="auto"/>
        <w:ind w:left="5387"/>
        <w:rPr>
          <w:color w:val="FF0000"/>
        </w:rPr>
      </w:pPr>
    </w:p>
    <w:sectPr w:rsidR="00461D43" w:rsidRPr="00952E3F" w:rsidSect="00461D43">
      <w:headerReference w:type="default" r:id="rId7"/>
      <w:pgSz w:w="11906" w:h="16838"/>
      <w:pgMar w:top="993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CC484F" w14:textId="77777777" w:rsidR="00E56A7C" w:rsidRDefault="00E56A7C" w:rsidP="008122F4">
      <w:pPr>
        <w:spacing w:after="0" w:line="240" w:lineRule="auto"/>
      </w:pPr>
      <w:r>
        <w:separator/>
      </w:r>
    </w:p>
  </w:endnote>
  <w:endnote w:type="continuationSeparator" w:id="0">
    <w:p w14:paraId="49D9BFE1" w14:textId="77777777" w:rsidR="00E56A7C" w:rsidRDefault="00E56A7C" w:rsidP="00812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808888" w14:textId="77777777" w:rsidR="00E56A7C" w:rsidRDefault="00E56A7C" w:rsidP="008122F4">
      <w:pPr>
        <w:spacing w:after="0" w:line="240" w:lineRule="auto"/>
      </w:pPr>
      <w:r>
        <w:separator/>
      </w:r>
    </w:p>
  </w:footnote>
  <w:footnote w:type="continuationSeparator" w:id="0">
    <w:p w14:paraId="175FCC80" w14:textId="77777777" w:rsidR="00E56A7C" w:rsidRDefault="00E56A7C" w:rsidP="00812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6147A9" w14:textId="77777777" w:rsidR="00E50D51" w:rsidRDefault="00E50D51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Pr="00431C8D">
      <w:rPr>
        <w:noProof/>
        <w:lang w:val="ru-RU"/>
      </w:rPr>
      <w:t>2</w:t>
    </w:r>
    <w:r>
      <w:fldChar w:fldCharType="end"/>
    </w:r>
  </w:p>
  <w:p w14:paraId="760708A4" w14:textId="77777777" w:rsidR="00E50D51" w:rsidRDefault="00E50D5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D1E24"/>
    <w:multiLevelType w:val="multilevel"/>
    <w:tmpl w:val="FFEE03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1D4276"/>
    <w:multiLevelType w:val="hybridMultilevel"/>
    <w:tmpl w:val="D112230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71704A"/>
    <w:multiLevelType w:val="hybridMultilevel"/>
    <w:tmpl w:val="8F8A29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8F7E73"/>
    <w:multiLevelType w:val="multilevel"/>
    <w:tmpl w:val="A09C02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AF626CD"/>
    <w:multiLevelType w:val="multilevel"/>
    <w:tmpl w:val="6930AC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A516BFC"/>
    <w:multiLevelType w:val="multilevel"/>
    <w:tmpl w:val="F850CA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090185E"/>
    <w:multiLevelType w:val="hybridMultilevel"/>
    <w:tmpl w:val="06622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5F6BF5"/>
    <w:multiLevelType w:val="multilevel"/>
    <w:tmpl w:val="E1C49F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3839439">
    <w:abstractNumId w:val="2"/>
  </w:num>
  <w:num w:numId="2" w16cid:durableId="111481832">
    <w:abstractNumId w:val="1"/>
  </w:num>
  <w:num w:numId="3" w16cid:durableId="1537424277">
    <w:abstractNumId w:val="6"/>
  </w:num>
  <w:num w:numId="4" w16cid:durableId="98570099">
    <w:abstractNumId w:val="0"/>
  </w:num>
  <w:num w:numId="5" w16cid:durableId="1768379896">
    <w:abstractNumId w:val="7"/>
  </w:num>
  <w:num w:numId="6" w16cid:durableId="340013667">
    <w:abstractNumId w:val="4"/>
  </w:num>
  <w:num w:numId="7" w16cid:durableId="497116903">
    <w:abstractNumId w:val="3"/>
  </w:num>
  <w:num w:numId="8" w16cid:durableId="15992931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B03"/>
    <w:rsid w:val="00002C10"/>
    <w:rsid w:val="00021B70"/>
    <w:rsid w:val="00047097"/>
    <w:rsid w:val="00055582"/>
    <w:rsid w:val="0006302E"/>
    <w:rsid w:val="00080765"/>
    <w:rsid w:val="00086593"/>
    <w:rsid w:val="0009515E"/>
    <w:rsid w:val="000A7235"/>
    <w:rsid w:val="000B201B"/>
    <w:rsid w:val="000B6FE0"/>
    <w:rsid w:val="000D223D"/>
    <w:rsid w:val="000F02F7"/>
    <w:rsid w:val="000F16DA"/>
    <w:rsid w:val="000F60D8"/>
    <w:rsid w:val="0011605E"/>
    <w:rsid w:val="0012594B"/>
    <w:rsid w:val="00133244"/>
    <w:rsid w:val="00180361"/>
    <w:rsid w:val="001B1C4C"/>
    <w:rsid w:val="001B310E"/>
    <w:rsid w:val="001C701B"/>
    <w:rsid w:val="001D5532"/>
    <w:rsid w:val="001F4CE8"/>
    <w:rsid w:val="00225584"/>
    <w:rsid w:val="0026274F"/>
    <w:rsid w:val="002663F9"/>
    <w:rsid w:val="002803F5"/>
    <w:rsid w:val="002828D1"/>
    <w:rsid w:val="00287F61"/>
    <w:rsid w:val="002B1BF4"/>
    <w:rsid w:val="002C372E"/>
    <w:rsid w:val="002D06CA"/>
    <w:rsid w:val="002F37D0"/>
    <w:rsid w:val="0032122E"/>
    <w:rsid w:val="00326F1E"/>
    <w:rsid w:val="003603CE"/>
    <w:rsid w:val="00363290"/>
    <w:rsid w:val="0037663A"/>
    <w:rsid w:val="003B0CA3"/>
    <w:rsid w:val="003B7956"/>
    <w:rsid w:val="003D25BD"/>
    <w:rsid w:val="003D6FC8"/>
    <w:rsid w:val="003E2ED9"/>
    <w:rsid w:val="003F0E2A"/>
    <w:rsid w:val="003F4188"/>
    <w:rsid w:val="004310AE"/>
    <w:rsid w:val="00431C8D"/>
    <w:rsid w:val="00461D43"/>
    <w:rsid w:val="00483F26"/>
    <w:rsid w:val="00484978"/>
    <w:rsid w:val="004B30A5"/>
    <w:rsid w:val="005070D3"/>
    <w:rsid w:val="0054569A"/>
    <w:rsid w:val="005468C1"/>
    <w:rsid w:val="00555641"/>
    <w:rsid w:val="0055729D"/>
    <w:rsid w:val="00585779"/>
    <w:rsid w:val="005879E0"/>
    <w:rsid w:val="005A38BE"/>
    <w:rsid w:val="005D74D9"/>
    <w:rsid w:val="005D7585"/>
    <w:rsid w:val="005E23A6"/>
    <w:rsid w:val="005E541C"/>
    <w:rsid w:val="006062FA"/>
    <w:rsid w:val="00612BAD"/>
    <w:rsid w:val="00613502"/>
    <w:rsid w:val="00623397"/>
    <w:rsid w:val="00640A64"/>
    <w:rsid w:val="006550FB"/>
    <w:rsid w:val="00661B3D"/>
    <w:rsid w:val="006637ED"/>
    <w:rsid w:val="0067062D"/>
    <w:rsid w:val="00673949"/>
    <w:rsid w:val="00685020"/>
    <w:rsid w:val="006979D0"/>
    <w:rsid w:val="006A322F"/>
    <w:rsid w:val="006C01FC"/>
    <w:rsid w:val="006C6D5A"/>
    <w:rsid w:val="006D68BD"/>
    <w:rsid w:val="007030A5"/>
    <w:rsid w:val="0070548A"/>
    <w:rsid w:val="00747D81"/>
    <w:rsid w:val="007515D9"/>
    <w:rsid w:val="00760DBA"/>
    <w:rsid w:val="00767776"/>
    <w:rsid w:val="00784939"/>
    <w:rsid w:val="00787A53"/>
    <w:rsid w:val="0079414D"/>
    <w:rsid w:val="007967D3"/>
    <w:rsid w:val="007A17A0"/>
    <w:rsid w:val="007D55DB"/>
    <w:rsid w:val="007E35D2"/>
    <w:rsid w:val="007F132A"/>
    <w:rsid w:val="007F27E2"/>
    <w:rsid w:val="008122F4"/>
    <w:rsid w:val="0087349F"/>
    <w:rsid w:val="008B6C38"/>
    <w:rsid w:val="008B751E"/>
    <w:rsid w:val="008C3DE0"/>
    <w:rsid w:val="00935781"/>
    <w:rsid w:val="00935C6B"/>
    <w:rsid w:val="00952E3F"/>
    <w:rsid w:val="00954EF5"/>
    <w:rsid w:val="009566F2"/>
    <w:rsid w:val="009971DF"/>
    <w:rsid w:val="00997328"/>
    <w:rsid w:val="009B43D8"/>
    <w:rsid w:val="009B7C8F"/>
    <w:rsid w:val="009E0C68"/>
    <w:rsid w:val="009E3AD8"/>
    <w:rsid w:val="009E6931"/>
    <w:rsid w:val="00A06583"/>
    <w:rsid w:val="00A13CC7"/>
    <w:rsid w:val="00A453F0"/>
    <w:rsid w:val="00A83662"/>
    <w:rsid w:val="00A85B63"/>
    <w:rsid w:val="00A93FE2"/>
    <w:rsid w:val="00A97165"/>
    <w:rsid w:val="00AA0DB7"/>
    <w:rsid w:val="00AB42E7"/>
    <w:rsid w:val="00AB4553"/>
    <w:rsid w:val="00AF0BCE"/>
    <w:rsid w:val="00AF2CFF"/>
    <w:rsid w:val="00AF3621"/>
    <w:rsid w:val="00AF77F3"/>
    <w:rsid w:val="00B06F8E"/>
    <w:rsid w:val="00B10258"/>
    <w:rsid w:val="00B25872"/>
    <w:rsid w:val="00B41E60"/>
    <w:rsid w:val="00B4396B"/>
    <w:rsid w:val="00B73AB4"/>
    <w:rsid w:val="00BB0B54"/>
    <w:rsid w:val="00BD52D0"/>
    <w:rsid w:val="00BD6074"/>
    <w:rsid w:val="00BE3A74"/>
    <w:rsid w:val="00C01B72"/>
    <w:rsid w:val="00C01FE6"/>
    <w:rsid w:val="00C34E58"/>
    <w:rsid w:val="00C80653"/>
    <w:rsid w:val="00C927CD"/>
    <w:rsid w:val="00CA259F"/>
    <w:rsid w:val="00CA7B8D"/>
    <w:rsid w:val="00CD4E20"/>
    <w:rsid w:val="00CE0F48"/>
    <w:rsid w:val="00CE33D7"/>
    <w:rsid w:val="00CE7E3A"/>
    <w:rsid w:val="00CF0B11"/>
    <w:rsid w:val="00D24FFF"/>
    <w:rsid w:val="00D371DF"/>
    <w:rsid w:val="00D9071E"/>
    <w:rsid w:val="00D91960"/>
    <w:rsid w:val="00D925A8"/>
    <w:rsid w:val="00D94D43"/>
    <w:rsid w:val="00D96F78"/>
    <w:rsid w:val="00DC078E"/>
    <w:rsid w:val="00DD4355"/>
    <w:rsid w:val="00DE1F35"/>
    <w:rsid w:val="00DF66BF"/>
    <w:rsid w:val="00E31785"/>
    <w:rsid w:val="00E4210B"/>
    <w:rsid w:val="00E463A5"/>
    <w:rsid w:val="00E50D51"/>
    <w:rsid w:val="00E50F91"/>
    <w:rsid w:val="00E56A7C"/>
    <w:rsid w:val="00E61961"/>
    <w:rsid w:val="00E63F3A"/>
    <w:rsid w:val="00E86716"/>
    <w:rsid w:val="00EA1C6C"/>
    <w:rsid w:val="00EA31E7"/>
    <w:rsid w:val="00EE7B03"/>
    <w:rsid w:val="00F0735E"/>
    <w:rsid w:val="00F1323E"/>
    <w:rsid w:val="00F1366A"/>
    <w:rsid w:val="00F2494A"/>
    <w:rsid w:val="00F24CA7"/>
    <w:rsid w:val="00F65B7F"/>
    <w:rsid w:val="00FA3A02"/>
    <w:rsid w:val="00FA3A9A"/>
    <w:rsid w:val="00FD5C9E"/>
    <w:rsid w:val="00FF0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C63CA"/>
  <w15:chartTrackingRefBased/>
  <w15:docId w15:val="{E402FF69-F6AE-9846-A9A5-BDFF68BA2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493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1B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B75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8B751E"/>
    <w:rPr>
      <w:rFonts w:ascii="Segoe UI" w:eastAsia="Calibri" w:hAnsi="Segoe UI" w:cs="Segoe UI"/>
      <w:sz w:val="18"/>
      <w:szCs w:val="18"/>
    </w:rPr>
  </w:style>
  <w:style w:type="paragraph" w:styleId="a6">
    <w:name w:val="No Spacing"/>
    <w:uiPriority w:val="1"/>
    <w:qFormat/>
    <w:rsid w:val="00954EF5"/>
    <w:rPr>
      <w:sz w:val="22"/>
      <w:szCs w:val="22"/>
      <w:lang w:eastAsia="en-US"/>
    </w:rPr>
  </w:style>
  <w:style w:type="paragraph" w:customStyle="1" w:styleId="rvps2">
    <w:name w:val="rvps2"/>
    <w:basedOn w:val="a"/>
    <w:rsid w:val="000F60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7">
    <w:name w:val="Normal (Web)"/>
    <w:basedOn w:val="a"/>
    <w:uiPriority w:val="99"/>
    <w:unhideWhenUsed/>
    <w:rsid w:val="001C701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122F4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122F4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8122F4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122F4"/>
    <w:rPr>
      <w:sz w:val="22"/>
      <w:szCs w:val="22"/>
      <w:lang w:eastAsia="en-US"/>
    </w:rPr>
  </w:style>
  <w:style w:type="character" w:customStyle="1" w:styleId="rvts0">
    <w:name w:val="rvts0"/>
    <w:rsid w:val="006C6D5A"/>
  </w:style>
  <w:style w:type="paragraph" w:customStyle="1" w:styleId="ac">
    <w:basedOn w:val="a"/>
    <w:next w:val="a7"/>
    <w:uiPriority w:val="99"/>
    <w:unhideWhenUsed/>
    <w:rsid w:val="006A322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d">
    <w:name w:val="Hyperlink"/>
    <w:rsid w:val="00CF0B11"/>
    <w:rPr>
      <w:rFonts w:cs="Times New Roman"/>
      <w:color w:val="0563C1"/>
      <w:u w:val="single"/>
    </w:rPr>
  </w:style>
  <w:style w:type="character" w:customStyle="1" w:styleId="29pt1">
    <w:name w:val="Основной текст (2) + 9 pt1"/>
    <w:aliases w:val="Полужирный"/>
    <w:uiPriority w:val="99"/>
    <w:rsid w:val="00CF0B11"/>
    <w:rPr>
      <w:rFonts w:ascii="Times New Roman" w:hAnsi="Times New Roman" w:cs="Times New Roman"/>
      <w:b/>
      <w:bCs/>
      <w:color w:val="000000"/>
      <w:spacing w:val="0"/>
      <w:w w:val="100"/>
      <w:position w:val="0"/>
      <w:sz w:val="18"/>
      <w:szCs w:val="18"/>
      <w:u w:val="none"/>
      <w:lang w:val="uk-UA" w:eastAsia="uk-UA"/>
    </w:rPr>
  </w:style>
  <w:style w:type="character" w:customStyle="1" w:styleId="2">
    <w:name w:val="Основной текст (2)_"/>
    <w:basedOn w:val="a0"/>
    <w:link w:val="20"/>
    <w:rsid w:val="005879E0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879E0"/>
    <w:pPr>
      <w:widowControl w:val="0"/>
      <w:shd w:val="clear" w:color="auto" w:fill="FFFFFF"/>
      <w:spacing w:before="300" w:after="660" w:line="0" w:lineRule="atLeast"/>
    </w:pPr>
    <w:rPr>
      <w:rFonts w:ascii="Times New Roman" w:eastAsia="Times New Roman" w:hAnsi="Times New Roman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4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1117</TotalTime>
  <Pages>17</Pages>
  <Words>18929</Words>
  <Characters>10791</Characters>
  <Application>Microsoft Office Word</Application>
  <DocSecurity>0</DocSecurity>
  <Lines>89</Lines>
  <Paragraphs>59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29661</CharactersWithSpaces>
  <SharedDoc>false</SharedDoc>
  <HLinks>
    <vt:vector size="6" baseType="variant">
      <vt:variant>
        <vt:i4>5701697</vt:i4>
      </vt:variant>
      <vt:variant>
        <vt:i4>0</vt:i4>
      </vt:variant>
      <vt:variant>
        <vt:i4>0</vt:i4>
      </vt:variant>
      <vt:variant>
        <vt:i4>5</vt:i4>
      </vt:variant>
      <vt:variant>
        <vt:lpwstr>mailto:ns_pda@ukr.net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7</cp:revision>
  <cp:lastPrinted>2021-10-14T09:59:00Z</cp:lastPrinted>
  <dcterms:created xsi:type="dcterms:W3CDTF">2024-09-05T12:46:00Z</dcterms:created>
  <dcterms:modified xsi:type="dcterms:W3CDTF">2024-09-11T06:29:00Z</dcterms:modified>
</cp:coreProperties>
</file>